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4ACB8E5" w14:textId="77777777" w:rsidR="00B97B2F" w:rsidRDefault="00B97B2F" w:rsidP="00FF74AA">
      <w:pPr>
        <w:tabs>
          <w:tab w:val="left" w:pos="3795"/>
        </w:tabs>
        <w:rPr>
          <w:rFonts w:ascii="Arial" w:hAnsi="Arial" w:cs="Arial"/>
        </w:rPr>
      </w:pPr>
      <w:bookmarkStart w:id="0" w:name="_GoBack"/>
      <w:bookmarkEnd w:id="0"/>
    </w:p>
    <w:p w14:paraId="3A050E58" w14:textId="77777777" w:rsidR="00FF74AA" w:rsidRPr="00137586" w:rsidRDefault="00FF74AA" w:rsidP="00FF74AA">
      <w:pPr>
        <w:tabs>
          <w:tab w:val="left" w:pos="3795"/>
        </w:tabs>
        <w:rPr>
          <w:rFonts w:ascii="Arial" w:hAnsi="Arial" w:cs="Arial"/>
        </w:rPr>
      </w:pPr>
      <w:r w:rsidRPr="00137586">
        <w:rPr>
          <w:rFonts w:ascii="Arial" w:hAnsi="Arial" w:cs="Arial"/>
        </w:rPr>
        <w:t>Příloha č. 1</w:t>
      </w:r>
    </w:p>
    <w:p w14:paraId="6F041C35" w14:textId="1DDF29C4" w:rsidR="00FF74AA" w:rsidRDefault="00FF74AA" w:rsidP="00FF74AA">
      <w:pPr>
        <w:pStyle w:val="BodyText31"/>
        <w:jc w:val="center"/>
        <w:rPr>
          <w:rFonts w:ascii="Arial" w:hAnsi="Arial" w:cs="Arial"/>
          <w:b/>
          <w:caps/>
          <w:sz w:val="24"/>
          <w:szCs w:val="24"/>
          <w:shd w:val="clear" w:color="auto" w:fill="D9D9D9"/>
        </w:rPr>
      </w:pPr>
      <w:r w:rsidRPr="00524948">
        <w:rPr>
          <w:rFonts w:ascii="Arial" w:hAnsi="Arial" w:cs="Arial"/>
          <w:b/>
          <w:caps/>
          <w:sz w:val="24"/>
          <w:szCs w:val="24"/>
          <w:shd w:val="clear" w:color="auto" w:fill="D9D9D9"/>
        </w:rPr>
        <w:t>Krycí list nabídky</w:t>
      </w:r>
    </w:p>
    <w:p w14:paraId="672B65C4" w14:textId="77777777" w:rsidR="00B97B2F" w:rsidRPr="00137586" w:rsidRDefault="00B97B2F" w:rsidP="00FF74AA">
      <w:pPr>
        <w:pStyle w:val="BodyText31"/>
        <w:jc w:val="center"/>
        <w:rPr>
          <w:rFonts w:ascii="Arial" w:hAnsi="Arial" w:cs="Arial"/>
          <w:b/>
          <w:caps/>
          <w:sz w:val="24"/>
          <w:szCs w:val="24"/>
          <w:shd w:val="clear" w:color="auto" w:fill="C0C0C0"/>
        </w:rPr>
      </w:pPr>
    </w:p>
    <w:p w14:paraId="0BBB2015" w14:textId="438BD9B2" w:rsidR="00FF74AA" w:rsidRPr="00137586" w:rsidRDefault="00FF74AA" w:rsidP="00F857DB">
      <w:pPr>
        <w:jc w:val="center"/>
        <w:rPr>
          <w:rFonts w:ascii="Arial" w:hAnsi="Arial" w:cs="Arial"/>
          <w:b/>
        </w:rPr>
      </w:pPr>
      <w:r w:rsidRPr="00137586">
        <w:rPr>
          <w:rFonts w:ascii="Arial" w:hAnsi="Arial" w:cs="Arial"/>
        </w:rPr>
        <w:t>na veřejnou zakázku</w:t>
      </w:r>
      <w:r w:rsidR="00F857DB" w:rsidRPr="00137586">
        <w:rPr>
          <w:rFonts w:ascii="Arial" w:hAnsi="Arial" w:cs="Arial"/>
        </w:rPr>
        <w:t xml:space="preserve"> </w:t>
      </w:r>
      <w:r w:rsidRPr="00415CB7">
        <w:rPr>
          <w:rFonts w:ascii="Arial" w:hAnsi="Arial" w:cs="Arial"/>
          <w:b/>
        </w:rPr>
        <w:t>č. j</w:t>
      </w:r>
      <w:r w:rsidRPr="00B97B2F">
        <w:rPr>
          <w:rFonts w:ascii="Arial" w:hAnsi="Arial" w:cs="Arial"/>
          <w:b/>
        </w:rPr>
        <w:t>. VZ</w:t>
      </w:r>
      <w:r w:rsidR="00B97B2F" w:rsidRPr="00B97B2F">
        <w:rPr>
          <w:rFonts w:ascii="Arial" w:hAnsi="Arial" w:cs="Arial"/>
          <w:b/>
        </w:rPr>
        <w:t>08</w:t>
      </w:r>
      <w:r w:rsidRPr="00B97B2F">
        <w:rPr>
          <w:rFonts w:ascii="Arial" w:hAnsi="Arial" w:cs="Arial"/>
          <w:b/>
        </w:rPr>
        <w:t>/201</w:t>
      </w:r>
      <w:r w:rsidR="00D94FF4" w:rsidRPr="00B97B2F">
        <w:rPr>
          <w:rFonts w:ascii="Arial" w:hAnsi="Arial" w:cs="Arial"/>
          <w:b/>
        </w:rPr>
        <w:t>9</w:t>
      </w:r>
      <w:r w:rsidR="004A7D12" w:rsidRPr="00B97B2F">
        <w:rPr>
          <w:rFonts w:ascii="Arial" w:hAnsi="Arial" w:cs="Arial"/>
          <w:b/>
        </w:rPr>
        <w:t xml:space="preserve"> </w:t>
      </w:r>
      <w:r w:rsidR="007F4B1E" w:rsidRPr="00B97B2F">
        <w:rPr>
          <w:rFonts w:ascii="Arial" w:hAnsi="Arial" w:cs="Arial"/>
          <w:b/>
        </w:rPr>
        <w:t xml:space="preserve">– </w:t>
      </w:r>
      <w:r w:rsidR="00D94FF4" w:rsidRPr="00B97B2F">
        <w:rPr>
          <w:rFonts w:ascii="Arial" w:hAnsi="Arial" w:cs="Arial"/>
          <w:b/>
        </w:rPr>
        <w:t>Tiskové</w:t>
      </w:r>
      <w:r w:rsidR="00D94FF4">
        <w:rPr>
          <w:rFonts w:ascii="Arial" w:hAnsi="Arial" w:cs="Arial"/>
          <w:b/>
        </w:rPr>
        <w:t xml:space="preserve"> a reprografické služby</w:t>
      </w:r>
    </w:p>
    <w:p w14:paraId="24CA7ECD" w14:textId="77777777" w:rsidR="00FF74AA" w:rsidRPr="00137586" w:rsidRDefault="00FF74AA" w:rsidP="00FF74AA">
      <w:pPr>
        <w:rPr>
          <w:rFonts w:ascii="Arial" w:hAnsi="Arial" w:cs="Arial"/>
        </w:rPr>
      </w:pPr>
    </w:p>
    <w:tbl>
      <w:tblPr>
        <w:tblW w:w="918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DBE5F1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4500"/>
      </w:tblGrid>
      <w:tr w:rsidR="00FF74AA" w:rsidRPr="00137586" w14:paraId="534301C3" w14:textId="77777777" w:rsidTr="00815954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076F48A8" w14:textId="77777777" w:rsidR="00FF74AA" w:rsidRPr="00137586" w:rsidRDefault="00FF74AA" w:rsidP="0008022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37586">
              <w:rPr>
                <w:rFonts w:ascii="Arial" w:hAnsi="Arial" w:cs="Arial"/>
                <w:b/>
                <w:sz w:val="20"/>
                <w:szCs w:val="20"/>
              </w:rPr>
              <w:t xml:space="preserve">Údaje o </w:t>
            </w:r>
            <w:r w:rsidR="0008022A" w:rsidRPr="00137586">
              <w:rPr>
                <w:rFonts w:ascii="Arial" w:hAnsi="Arial" w:cs="Arial"/>
                <w:b/>
                <w:sz w:val="20"/>
                <w:szCs w:val="20"/>
              </w:rPr>
              <w:t>dodavateli</w:t>
            </w:r>
          </w:p>
        </w:tc>
      </w:tr>
      <w:tr w:rsidR="00603A62" w:rsidRPr="00137586" w14:paraId="3F2ED79F" w14:textId="77777777" w:rsidTr="004A7D12">
        <w:trPr>
          <w:trHeight w:val="63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4CA7808A" w14:textId="77777777" w:rsidR="00FF74AA" w:rsidRPr="00137586" w:rsidRDefault="00FF74AA" w:rsidP="00815954">
            <w:pPr>
              <w:rPr>
                <w:rFonts w:ascii="Arial" w:hAnsi="Arial" w:cs="Arial"/>
                <w:sz w:val="18"/>
                <w:szCs w:val="18"/>
              </w:rPr>
            </w:pPr>
            <w:r w:rsidRPr="00137586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14:paraId="50FAFAC9" w14:textId="77777777" w:rsidR="00FF74AA" w:rsidRPr="00137586" w:rsidRDefault="00FF74AA" w:rsidP="00815954">
            <w:pPr>
              <w:rPr>
                <w:rFonts w:ascii="Arial" w:hAnsi="Arial" w:cs="Arial"/>
              </w:rPr>
            </w:pPr>
            <w:r w:rsidRPr="00137586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4773C3E4" w14:textId="77777777" w:rsidR="00FF74AA" w:rsidRPr="00137586" w:rsidRDefault="00FF74AA" w:rsidP="00815954">
            <w:pPr>
              <w:rPr>
                <w:rFonts w:ascii="Arial" w:hAnsi="Arial" w:cs="Arial"/>
              </w:rPr>
            </w:pPr>
          </w:p>
        </w:tc>
      </w:tr>
      <w:tr w:rsidR="00603A62" w:rsidRPr="00137586" w14:paraId="0EE4A78C" w14:textId="77777777" w:rsidTr="00815954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0312C7C8" w14:textId="77777777" w:rsidR="00FF74AA" w:rsidRPr="00137586" w:rsidRDefault="00FF74AA" w:rsidP="00815954">
            <w:pPr>
              <w:rPr>
                <w:rFonts w:ascii="Arial" w:hAnsi="Arial" w:cs="Arial"/>
                <w:sz w:val="18"/>
                <w:szCs w:val="18"/>
              </w:rPr>
            </w:pPr>
            <w:r w:rsidRPr="00137586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0286EF0B" w14:textId="77777777" w:rsidR="00FF74AA" w:rsidRPr="00137586" w:rsidRDefault="00FF74AA" w:rsidP="00815954">
            <w:pPr>
              <w:rPr>
                <w:rFonts w:ascii="Arial" w:hAnsi="Arial" w:cs="Arial"/>
                <w:sz w:val="18"/>
                <w:szCs w:val="18"/>
              </w:rPr>
            </w:pPr>
            <w:r w:rsidRPr="00137586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14:paraId="0D8D32FF" w14:textId="77777777" w:rsidR="00FF74AA" w:rsidRPr="00137586" w:rsidRDefault="00FF74AA" w:rsidP="00815954">
            <w:pPr>
              <w:rPr>
                <w:rFonts w:ascii="Arial" w:hAnsi="Arial" w:cs="Arial"/>
                <w:sz w:val="18"/>
                <w:szCs w:val="18"/>
              </w:rPr>
            </w:pPr>
            <w:r w:rsidRPr="00137586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14:paraId="7CEA1B5F" w14:textId="77777777" w:rsidR="00FF74AA" w:rsidRPr="00137586" w:rsidRDefault="00FF74AA" w:rsidP="00815954">
            <w:pPr>
              <w:rPr>
                <w:rFonts w:ascii="Arial" w:hAnsi="Arial" w:cs="Arial"/>
              </w:rPr>
            </w:pPr>
            <w:r w:rsidRPr="00137586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3C2913AD" w14:textId="77777777" w:rsidR="00FF74AA" w:rsidRPr="00137586" w:rsidRDefault="00FF74AA" w:rsidP="00815954">
            <w:pPr>
              <w:rPr>
                <w:rFonts w:ascii="Arial" w:hAnsi="Arial" w:cs="Arial"/>
              </w:rPr>
            </w:pPr>
          </w:p>
        </w:tc>
      </w:tr>
      <w:tr w:rsidR="00603A62" w:rsidRPr="00137586" w14:paraId="21F46F7D" w14:textId="77777777" w:rsidTr="00815954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4FC5536" w14:textId="77777777" w:rsidR="00FF74AA" w:rsidRPr="00137586" w:rsidRDefault="00FF74AA" w:rsidP="00815954">
            <w:pPr>
              <w:rPr>
                <w:rFonts w:ascii="Arial" w:hAnsi="Arial" w:cs="Arial"/>
                <w:sz w:val="18"/>
                <w:szCs w:val="18"/>
              </w:rPr>
            </w:pPr>
            <w:r w:rsidRPr="00137586">
              <w:rPr>
                <w:rFonts w:ascii="Arial" w:hAnsi="Arial" w:cs="Arial"/>
                <w:sz w:val="18"/>
                <w:szCs w:val="18"/>
              </w:rPr>
              <w:t>Právní forma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0F5DF108" w14:textId="77777777" w:rsidR="00FF74AA" w:rsidRPr="00137586" w:rsidRDefault="00FF74AA" w:rsidP="00815954">
            <w:pPr>
              <w:rPr>
                <w:rFonts w:ascii="Arial" w:hAnsi="Arial" w:cs="Arial"/>
              </w:rPr>
            </w:pPr>
          </w:p>
        </w:tc>
      </w:tr>
      <w:tr w:rsidR="00603A62" w:rsidRPr="00137586" w14:paraId="005DC1F9" w14:textId="77777777" w:rsidTr="00815954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3965CF00" w14:textId="77777777" w:rsidR="00FF74AA" w:rsidRPr="00137586" w:rsidRDefault="00FF74AA" w:rsidP="0096383D">
            <w:pPr>
              <w:rPr>
                <w:rFonts w:ascii="Arial" w:hAnsi="Arial" w:cs="Arial"/>
                <w:sz w:val="18"/>
                <w:szCs w:val="18"/>
              </w:rPr>
            </w:pPr>
            <w:r w:rsidRPr="00137586">
              <w:rPr>
                <w:rFonts w:ascii="Arial" w:hAnsi="Arial" w:cs="Arial"/>
                <w:sz w:val="18"/>
                <w:szCs w:val="18"/>
              </w:rPr>
              <w:t>IČ</w:t>
            </w:r>
            <w:r w:rsidR="00B66793"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11C2FC82" w14:textId="77777777" w:rsidR="00FF74AA" w:rsidRPr="00137586" w:rsidRDefault="00FF74AA" w:rsidP="00815954">
            <w:pPr>
              <w:rPr>
                <w:rFonts w:ascii="Arial" w:hAnsi="Arial" w:cs="Arial"/>
              </w:rPr>
            </w:pPr>
          </w:p>
        </w:tc>
      </w:tr>
      <w:tr w:rsidR="00603A62" w:rsidRPr="00137586" w14:paraId="2424F32C" w14:textId="77777777" w:rsidTr="00815954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27E73085" w14:textId="77777777" w:rsidR="00FF74AA" w:rsidRPr="00137586" w:rsidRDefault="00FF74AA" w:rsidP="00815954">
            <w:pPr>
              <w:rPr>
                <w:rFonts w:ascii="Arial" w:hAnsi="Arial" w:cs="Arial"/>
                <w:sz w:val="18"/>
                <w:szCs w:val="18"/>
              </w:rPr>
            </w:pPr>
            <w:r w:rsidRPr="00137586">
              <w:rPr>
                <w:rFonts w:ascii="Arial" w:hAnsi="Arial" w:cs="Arial"/>
                <w:sz w:val="18"/>
                <w:szCs w:val="18"/>
              </w:rPr>
              <w:t>DIČ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6B3D2798" w14:textId="77777777" w:rsidR="00FF74AA" w:rsidRPr="00137586" w:rsidRDefault="00FF74AA" w:rsidP="00815954">
            <w:pPr>
              <w:rPr>
                <w:rFonts w:ascii="Arial" w:hAnsi="Arial" w:cs="Arial"/>
              </w:rPr>
            </w:pPr>
          </w:p>
        </w:tc>
      </w:tr>
      <w:tr w:rsidR="00603A62" w:rsidRPr="00137586" w14:paraId="568FE3A0" w14:textId="77777777" w:rsidTr="00815954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3891A9B0" w14:textId="77777777" w:rsidR="00FF74AA" w:rsidRPr="00137586" w:rsidRDefault="00FF74AA" w:rsidP="00815954">
            <w:pPr>
              <w:rPr>
                <w:rFonts w:ascii="Arial" w:hAnsi="Arial" w:cs="Arial"/>
                <w:sz w:val="18"/>
                <w:szCs w:val="18"/>
              </w:rPr>
            </w:pPr>
            <w:r w:rsidRPr="00137586">
              <w:rPr>
                <w:rFonts w:ascii="Arial" w:hAnsi="Arial" w:cs="Arial"/>
                <w:sz w:val="18"/>
                <w:szCs w:val="18"/>
              </w:rPr>
              <w:t>Telefon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4727A273" w14:textId="77777777" w:rsidR="00FF74AA" w:rsidRPr="00137586" w:rsidRDefault="00FF74AA" w:rsidP="00815954">
            <w:pPr>
              <w:rPr>
                <w:rFonts w:ascii="Arial" w:hAnsi="Arial" w:cs="Arial"/>
              </w:rPr>
            </w:pPr>
          </w:p>
        </w:tc>
      </w:tr>
      <w:tr w:rsidR="00603A62" w:rsidRPr="00137586" w14:paraId="51B8393E" w14:textId="77777777" w:rsidTr="00815954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691C66C3" w14:textId="77777777" w:rsidR="00FF74AA" w:rsidRPr="00137586" w:rsidRDefault="00FF74AA" w:rsidP="00815954">
            <w:pPr>
              <w:rPr>
                <w:rFonts w:ascii="Arial" w:hAnsi="Arial" w:cs="Arial"/>
                <w:sz w:val="18"/>
                <w:szCs w:val="18"/>
              </w:rPr>
            </w:pPr>
            <w:r w:rsidRPr="00137586">
              <w:rPr>
                <w:rFonts w:ascii="Arial" w:hAnsi="Arial" w:cs="Arial"/>
                <w:sz w:val="18"/>
                <w:szCs w:val="18"/>
              </w:rPr>
              <w:t>E-mail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019F276D" w14:textId="77777777" w:rsidR="00FF74AA" w:rsidRPr="00137586" w:rsidRDefault="00FF74AA" w:rsidP="00815954">
            <w:pPr>
              <w:rPr>
                <w:rFonts w:ascii="Arial" w:hAnsi="Arial" w:cs="Arial"/>
              </w:rPr>
            </w:pPr>
          </w:p>
        </w:tc>
      </w:tr>
      <w:tr w:rsidR="00603A62" w:rsidRPr="00137586" w14:paraId="0C67822E" w14:textId="77777777" w:rsidTr="00815954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2378E5A7" w14:textId="77777777" w:rsidR="00FF74AA" w:rsidRPr="00137586" w:rsidRDefault="00FF74AA" w:rsidP="00815954">
            <w:pPr>
              <w:rPr>
                <w:rFonts w:ascii="Arial" w:hAnsi="Arial" w:cs="Arial"/>
                <w:sz w:val="18"/>
                <w:szCs w:val="18"/>
              </w:rPr>
            </w:pPr>
            <w:r w:rsidRPr="00137586">
              <w:rPr>
                <w:rFonts w:ascii="Arial" w:hAnsi="Arial" w:cs="Arial"/>
                <w:sz w:val="18"/>
                <w:szCs w:val="18"/>
              </w:rPr>
              <w:t>Kontaktní osoba pro jednání ve věci nabídky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00F0CB5" w14:textId="77777777" w:rsidR="00FF74AA" w:rsidRPr="00137586" w:rsidRDefault="00FF74AA" w:rsidP="00815954">
            <w:pPr>
              <w:rPr>
                <w:rFonts w:ascii="Arial" w:hAnsi="Arial" w:cs="Arial"/>
              </w:rPr>
            </w:pPr>
          </w:p>
        </w:tc>
      </w:tr>
      <w:tr w:rsidR="00FF74AA" w:rsidRPr="00137586" w14:paraId="7F3DD5E6" w14:textId="77777777" w:rsidTr="00815954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79F9CD17" w14:textId="77777777" w:rsidR="00FF74AA" w:rsidRPr="00137586" w:rsidRDefault="00FF74AA" w:rsidP="0008022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37586">
              <w:rPr>
                <w:rFonts w:ascii="Arial" w:hAnsi="Arial" w:cs="Arial"/>
                <w:b/>
                <w:sz w:val="20"/>
                <w:szCs w:val="20"/>
              </w:rPr>
              <w:t xml:space="preserve">Údaje o </w:t>
            </w:r>
            <w:r w:rsidR="0008022A" w:rsidRPr="00137586">
              <w:rPr>
                <w:rFonts w:ascii="Arial" w:hAnsi="Arial" w:cs="Arial"/>
                <w:b/>
                <w:sz w:val="20"/>
                <w:szCs w:val="20"/>
              </w:rPr>
              <w:t>pod</w:t>
            </w:r>
            <w:r w:rsidRPr="00137586">
              <w:rPr>
                <w:rFonts w:ascii="Arial" w:hAnsi="Arial" w:cs="Arial"/>
                <w:b/>
                <w:sz w:val="20"/>
                <w:szCs w:val="20"/>
              </w:rPr>
              <w:t>dodavateli – 1)*</w:t>
            </w:r>
          </w:p>
        </w:tc>
      </w:tr>
      <w:tr w:rsidR="00603A62" w:rsidRPr="00137586" w14:paraId="0654271A" w14:textId="77777777" w:rsidTr="00815954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3D500B71" w14:textId="77777777" w:rsidR="00065F69" w:rsidRDefault="00065F69" w:rsidP="008159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0243E426" w14:textId="77777777" w:rsidR="00FF74AA" w:rsidRPr="00137586" w:rsidRDefault="00FF74AA" w:rsidP="00815954">
            <w:pPr>
              <w:rPr>
                <w:rFonts w:ascii="Arial" w:hAnsi="Arial" w:cs="Arial"/>
                <w:sz w:val="18"/>
                <w:szCs w:val="18"/>
              </w:rPr>
            </w:pPr>
            <w:r w:rsidRPr="00137586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14:paraId="01944892" w14:textId="77777777" w:rsidR="00FF74AA" w:rsidRPr="00137586" w:rsidRDefault="00FF74AA" w:rsidP="00815954">
            <w:pPr>
              <w:rPr>
                <w:rFonts w:ascii="Arial" w:hAnsi="Arial" w:cs="Arial"/>
              </w:rPr>
            </w:pPr>
            <w:r w:rsidRPr="00137586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30B0B673" w14:textId="77777777" w:rsidR="00FF74AA" w:rsidRPr="00137586" w:rsidRDefault="00FF74AA" w:rsidP="00815954">
            <w:pPr>
              <w:rPr>
                <w:rFonts w:ascii="Arial" w:hAnsi="Arial" w:cs="Arial"/>
              </w:rPr>
            </w:pPr>
          </w:p>
        </w:tc>
      </w:tr>
      <w:tr w:rsidR="00603A62" w:rsidRPr="00137586" w14:paraId="559C8A29" w14:textId="77777777" w:rsidTr="00815954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656CC229" w14:textId="77777777" w:rsidR="00FF74AA" w:rsidRPr="00137586" w:rsidRDefault="00FF74AA" w:rsidP="00815954">
            <w:pPr>
              <w:rPr>
                <w:rFonts w:ascii="Arial" w:hAnsi="Arial" w:cs="Arial"/>
                <w:sz w:val="18"/>
                <w:szCs w:val="18"/>
              </w:rPr>
            </w:pPr>
            <w:r w:rsidRPr="00137586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18617973" w14:textId="77777777" w:rsidR="00FF74AA" w:rsidRPr="00137586" w:rsidRDefault="00FF74AA" w:rsidP="00815954">
            <w:pPr>
              <w:rPr>
                <w:rFonts w:ascii="Arial" w:hAnsi="Arial" w:cs="Arial"/>
                <w:sz w:val="18"/>
                <w:szCs w:val="18"/>
              </w:rPr>
            </w:pPr>
            <w:r w:rsidRPr="00137586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14:paraId="6E7CE4C6" w14:textId="77777777" w:rsidR="00FF74AA" w:rsidRPr="00137586" w:rsidRDefault="00FF74AA" w:rsidP="00815954">
            <w:pPr>
              <w:rPr>
                <w:rFonts w:ascii="Arial" w:hAnsi="Arial" w:cs="Arial"/>
                <w:sz w:val="18"/>
                <w:szCs w:val="18"/>
              </w:rPr>
            </w:pPr>
            <w:r w:rsidRPr="00137586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14:paraId="48618261" w14:textId="77777777" w:rsidR="00FF74AA" w:rsidRPr="00137586" w:rsidRDefault="00FF74AA" w:rsidP="00815954">
            <w:pPr>
              <w:rPr>
                <w:rFonts w:ascii="Arial" w:hAnsi="Arial" w:cs="Arial"/>
              </w:rPr>
            </w:pPr>
            <w:r w:rsidRPr="00137586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5FD3A638" w14:textId="77777777" w:rsidR="00FF74AA" w:rsidRPr="00137586" w:rsidRDefault="00FF74AA" w:rsidP="00815954">
            <w:pPr>
              <w:rPr>
                <w:rFonts w:ascii="Arial" w:hAnsi="Arial" w:cs="Arial"/>
              </w:rPr>
            </w:pPr>
          </w:p>
        </w:tc>
      </w:tr>
      <w:tr w:rsidR="00603A62" w:rsidRPr="00137586" w14:paraId="35713B32" w14:textId="77777777" w:rsidTr="00815954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16D1C3C" w14:textId="77777777" w:rsidR="00FF74AA" w:rsidRPr="00137586" w:rsidRDefault="00FF74AA" w:rsidP="00815954">
            <w:pPr>
              <w:rPr>
                <w:rFonts w:ascii="Arial" w:hAnsi="Arial" w:cs="Arial"/>
                <w:sz w:val="18"/>
                <w:szCs w:val="18"/>
              </w:rPr>
            </w:pPr>
            <w:r w:rsidRPr="00137586">
              <w:rPr>
                <w:rFonts w:ascii="Arial" w:hAnsi="Arial" w:cs="Arial"/>
                <w:sz w:val="18"/>
                <w:szCs w:val="18"/>
              </w:rPr>
              <w:t>IČ</w:t>
            </w:r>
            <w:r w:rsidR="00B66793"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01E125BB" w14:textId="77777777" w:rsidR="00FF74AA" w:rsidRPr="00137586" w:rsidRDefault="00FF74AA" w:rsidP="00815954">
            <w:pPr>
              <w:rPr>
                <w:rFonts w:ascii="Arial" w:hAnsi="Arial" w:cs="Arial"/>
              </w:rPr>
            </w:pPr>
          </w:p>
        </w:tc>
      </w:tr>
      <w:tr w:rsidR="00603A62" w:rsidRPr="00137586" w14:paraId="1148BD5F" w14:textId="77777777" w:rsidTr="00E64599">
        <w:trPr>
          <w:trHeight w:val="1059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53F8B2D9" w14:textId="77777777" w:rsidR="00FF74AA" w:rsidRPr="00137586" w:rsidRDefault="00FF74AA" w:rsidP="0008022A">
            <w:pPr>
              <w:rPr>
                <w:rFonts w:ascii="Arial" w:hAnsi="Arial" w:cs="Arial"/>
                <w:sz w:val="18"/>
                <w:szCs w:val="18"/>
              </w:rPr>
            </w:pPr>
            <w:r w:rsidRPr="00137586">
              <w:rPr>
                <w:rFonts w:ascii="Arial" w:hAnsi="Arial" w:cs="Arial"/>
                <w:sz w:val="18"/>
                <w:szCs w:val="18"/>
              </w:rPr>
              <w:t xml:space="preserve">Popis plnění </w:t>
            </w:r>
            <w:r w:rsidR="0008022A" w:rsidRPr="00137586">
              <w:rPr>
                <w:rFonts w:ascii="Arial" w:hAnsi="Arial" w:cs="Arial"/>
                <w:sz w:val="18"/>
                <w:szCs w:val="18"/>
              </w:rPr>
              <w:t>pod</w:t>
            </w:r>
            <w:r w:rsidRPr="00137586">
              <w:rPr>
                <w:rFonts w:ascii="Arial" w:hAnsi="Arial" w:cs="Arial"/>
                <w:sz w:val="18"/>
                <w:szCs w:val="18"/>
              </w:rPr>
              <w:t>dodavatele (části zakázky)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06F21CD5" w14:textId="77777777" w:rsidR="00FF74AA" w:rsidRPr="00137586" w:rsidRDefault="00FF74AA" w:rsidP="00815954">
            <w:pPr>
              <w:rPr>
                <w:rFonts w:ascii="Arial" w:hAnsi="Arial" w:cs="Arial"/>
              </w:rPr>
            </w:pPr>
          </w:p>
        </w:tc>
      </w:tr>
    </w:tbl>
    <w:p w14:paraId="2E959C83" w14:textId="77777777" w:rsidR="00FF74AA" w:rsidRPr="00137586" w:rsidRDefault="00FF74AA" w:rsidP="00FF74AA">
      <w:pPr>
        <w:rPr>
          <w:rFonts w:ascii="Arial" w:hAnsi="Arial" w:cs="Arial"/>
          <w:i/>
          <w:sz w:val="18"/>
          <w:szCs w:val="18"/>
        </w:rPr>
      </w:pPr>
      <w:bookmarkStart w:id="1" w:name="_Toc308696271"/>
      <w:bookmarkEnd w:id="1"/>
    </w:p>
    <w:p w14:paraId="3CA20D81" w14:textId="71861142" w:rsidR="00FF74AA" w:rsidRPr="00137586" w:rsidRDefault="00FF74AA" w:rsidP="00FF74AA">
      <w:pPr>
        <w:rPr>
          <w:rFonts w:ascii="Arial" w:hAnsi="Arial" w:cs="Arial"/>
          <w:i/>
          <w:sz w:val="18"/>
          <w:szCs w:val="18"/>
        </w:rPr>
      </w:pPr>
      <w:r w:rsidRPr="00137586">
        <w:rPr>
          <w:rFonts w:ascii="Arial" w:hAnsi="Arial" w:cs="Arial"/>
          <w:i/>
          <w:sz w:val="18"/>
          <w:szCs w:val="18"/>
        </w:rPr>
        <w:t xml:space="preserve">* V případě více </w:t>
      </w:r>
      <w:r w:rsidR="0008022A" w:rsidRPr="00137586">
        <w:rPr>
          <w:rFonts w:ascii="Arial" w:hAnsi="Arial" w:cs="Arial"/>
          <w:i/>
          <w:sz w:val="18"/>
          <w:szCs w:val="18"/>
        </w:rPr>
        <w:t>pod</w:t>
      </w:r>
      <w:r w:rsidRPr="00137586">
        <w:rPr>
          <w:rFonts w:ascii="Arial" w:hAnsi="Arial" w:cs="Arial"/>
          <w:i/>
          <w:sz w:val="18"/>
          <w:szCs w:val="18"/>
        </w:rPr>
        <w:t xml:space="preserve">dodavatelů přidá </w:t>
      </w:r>
      <w:r w:rsidR="00856065">
        <w:rPr>
          <w:rFonts w:ascii="Arial" w:hAnsi="Arial" w:cs="Arial"/>
          <w:i/>
          <w:sz w:val="18"/>
          <w:szCs w:val="18"/>
        </w:rPr>
        <w:t>dodavatel</w:t>
      </w:r>
      <w:r w:rsidRPr="00137586">
        <w:rPr>
          <w:rFonts w:ascii="Arial" w:hAnsi="Arial" w:cs="Arial"/>
          <w:i/>
          <w:sz w:val="18"/>
          <w:szCs w:val="18"/>
        </w:rPr>
        <w:t xml:space="preserve"> do tabulky příslušné řádky.</w:t>
      </w:r>
    </w:p>
    <w:p w14:paraId="2FECE561" w14:textId="77777777" w:rsidR="00FF74AA" w:rsidRPr="00137586" w:rsidRDefault="00FF74AA" w:rsidP="00FF74AA">
      <w:pPr>
        <w:rPr>
          <w:rFonts w:ascii="Arial" w:hAnsi="Arial" w:cs="Arial"/>
        </w:rPr>
      </w:pPr>
    </w:p>
    <w:p w14:paraId="2E289A13" w14:textId="77777777" w:rsidR="00FF74AA" w:rsidRPr="00137586" w:rsidRDefault="00FF74AA" w:rsidP="00FF74AA">
      <w:pPr>
        <w:jc w:val="both"/>
        <w:outlineLvl w:val="0"/>
        <w:rPr>
          <w:rFonts w:ascii="Arial" w:hAnsi="Arial" w:cs="Arial"/>
        </w:rPr>
      </w:pPr>
    </w:p>
    <w:sectPr w:rsidR="00FF74AA" w:rsidRPr="00137586" w:rsidSect="00FF74AA">
      <w:headerReference w:type="even" r:id="rId12"/>
      <w:headerReference w:type="default" r:id="rId13"/>
      <w:footerReference w:type="default" r:id="rId14"/>
      <w:headerReference w:type="first" r:id="rId15"/>
      <w:pgSz w:w="11906" w:h="16838" w:code="9"/>
      <w:pgMar w:top="1304" w:right="1247" w:bottom="624" w:left="1361" w:header="709" w:footer="57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109C7247" w15:done="0"/>
  <w15:commentEx w15:paraId="72C5FAB5" w15:done="0"/>
  <w15:commentEx w15:paraId="54685A5D" w15:paraIdParent="72C5FAB5" w15:done="0"/>
  <w15:commentEx w15:paraId="5EA8CA92" w15:done="0"/>
  <w15:commentEx w15:paraId="2761DDF8" w15:done="0"/>
  <w15:commentEx w15:paraId="422AB8F4" w15:done="0"/>
  <w15:commentEx w15:paraId="7BCBFE8F" w15:paraIdParent="422AB8F4" w15:done="0"/>
  <w15:commentEx w15:paraId="5CA0F1B2" w15:done="0"/>
  <w15:commentEx w15:paraId="4177203A" w15:done="0"/>
  <w15:commentEx w15:paraId="2C89E9E4" w15:done="0"/>
  <w15:commentEx w15:paraId="4F42ADEC" w15:done="0"/>
  <w15:commentEx w15:paraId="4C17221B" w15:done="0"/>
  <w15:commentEx w15:paraId="5C415234" w15:paraIdParent="4C17221B" w15:done="0"/>
  <w15:commentEx w15:paraId="2E844AD0" w15:done="0"/>
  <w15:commentEx w15:paraId="6A776CA6" w15:paraIdParent="2E844AD0" w15:done="0"/>
  <w15:commentEx w15:paraId="2436E1B6" w15:done="0"/>
  <w15:commentEx w15:paraId="687DB5EB" w15:done="0"/>
  <w15:commentEx w15:paraId="39B8D80E" w15:done="0"/>
  <w15:commentEx w15:paraId="03456935" w15:done="0"/>
  <w15:commentEx w15:paraId="52661F18" w15:paraIdParent="03456935" w15:done="0"/>
  <w15:commentEx w15:paraId="6874263E" w15:done="0"/>
  <w15:commentEx w15:paraId="1DAEF508" w15:paraIdParent="6874263E" w15:done="0"/>
  <w15:commentEx w15:paraId="18E1BABF" w15:done="0"/>
  <w15:commentEx w15:paraId="30FB395B" w15:paraIdParent="18E1BABF" w15:done="0"/>
  <w15:commentEx w15:paraId="26C5F67A" w15:done="0"/>
  <w15:commentEx w15:paraId="026D1912" w15:paraIdParent="26C5F67A" w15:done="0"/>
  <w15:commentEx w15:paraId="767CF7FF" w15:done="0"/>
  <w15:commentEx w15:paraId="754DFB5F" w15:paraIdParent="767CF7FF" w15:done="0"/>
  <w15:commentEx w15:paraId="3342F417" w15:done="0"/>
  <w15:commentEx w15:paraId="4C886DC0" w15:paraIdParent="3342F417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CBA5AE6" w14:textId="77777777" w:rsidR="00A710D3" w:rsidRDefault="00A710D3" w:rsidP="001F2A39">
      <w:r>
        <w:separator/>
      </w:r>
    </w:p>
  </w:endnote>
  <w:endnote w:type="continuationSeparator" w:id="0">
    <w:p w14:paraId="7ACFE2F4" w14:textId="77777777" w:rsidR="00A710D3" w:rsidRDefault="00A710D3" w:rsidP="001F2A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4987D2" w14:textId="6FA49445" w:rsidR="008812EF" w:rsidRDefault="008812EF" w:rsidP="00815954">
    <w:pPr>
      <w:pStyle w:val="Zhlav"/>
      <w:tabs>
        <w:tab w:val="clear" w:pos="4536"/>
        <w:tab w:val="center" w:pos="4320"/>
      </w:tabs>
      <w:rPr>
        <w:rFonts w:ascii="Arial" w:hAnsi="Arial" w:cs="Arial"/>
        <w:spacing w:val="16"/>
        <w:sz w:val="16"/>
        <w:szCs w:val="16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6192" behindDoc="0" locked="0" layoutInCell="1" allowOverlap="1" wp14:anchorId="097F1889" wp14:editId="76D1F4AD">
              <wp:simplePos x="0" y="0"/>
              <wp:positionH relativeFrom="column">
                <wp:posOffset>0</wp:posOffset>
              </wp:positionH>
              <wp:positionV relativeFrom="paragraph">
                <wp:posOffset>55244</wp:posOffset>
              </wp:positionV>
              <wp:extent cx="5715000" cy="0"/>
              <wp:effectExtent l="0" t="0" r="19050" b="19050"/>
              <wp:wrapNone/>
              <wp:docPr id="3" name="Přímá spojnic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151C8BE5" id="Přímá spojnice 3" o:spid="_x0000_s1026" style="position:absolute;flip:y;z-index:25165619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4.35pt" to="450pt,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"/>
          </w:pict>
        </mc:Fallback>
      </mc:AlternateContent>
    </w:r>
  </w:p>
  <w:p w14:paraId="5EEC6C90" w14:textId="77777777" w:rsidR="008812EF" w:rsidRPr="00893F31" w:rsidRDefault="008812EF" w:rsidP="00815954">
    <w:pPr>
      <w:pStyle w:val="Zhlav"/>
      <w:tabs>
        <w:tab w:val="clear" w:pos="4536"/>
        <w:tab w:val="center" w:pos="4320"/>
      </w:tabs>
      <w:rPr>
        <w:rFonts w:ascii="Arial" w:hAnsi="Arial" w:cs="Arial"/>
        <w:color w:val="808080"/>
      </w:rPr>
    </w:pPr>
    <w:r w:rsidRPr="00893F31">
      <w:rPr>
        <w:rFonts w:ascii="Arial" w:hAnsi="Arial" w:cs="Arial"/>
        <w:color w:val="808080"/>
        <w:spacing w:val="16"/>
        <w:sz w:val="16"/>
        <w:szCs w:val="16"/>
      </w:rPr>
      <w:t>Český rozhlas, Vinohradská 12 ∙ Praha 2 ∙ 120 99</w:t>
    </w:r>
    <w:r w:rsidRPr="00893F31">
      <w:rPr>
        <w:rFonts w:ascii="Arial" w:hAnsi="Arial" w:cs="Arial"/>
        <w:color w:val="808080"/>
        <w:spacing w:val="16"/>
        <w:sz w:val="16"/>
        <w:szCs w:val="16"/>
      </w:rPr>
      <w:tab/>
    </w:r>
    <w:r w:rsidRPr="00893F31">
      <w:rPr>
        <w:rFonts w:ascii="Arial" w:hAnsi="Arial" w:cs="Arial"/>
        <w:color w:val="808080"/>
        <w:spacing w:val="16"/>
        <w:sz w:val="16"/>
        <w:szCs w:val="16"/>
      </w:rPr>
      <w:tab/>
      <w:t xml:space="preserve">strana: </w:t>
    </w:r>
    <w:r w:rsidRPr="00893F31">
      <w:rPr>
        <w:rStyle w:val="slostrnky"/>
        <w:rFonts w:ascii="Arial" w:hAnsi="Arial" w:cs="Arial"/>
        <w:color w:val="808080"/>
        <w:sz w:val="20"/>
        <w:szCs w:val="20"/>
      </w:rPr>
      <w:fldChar w:fldCharType="begin"/>
    </w:r>
    <w:r w:rsidRPr="00893F31">
      <w:rPr>
        <w:rStyle w:val="slostrnky"/>
        <w:rFonts w:ascii="Arial" w:hAnsi="Arial" w:cs="Arial"/>
        <w:color w:val="808080"/>
        <w:sz w:val="20"/>
        <w:szCs w:val="20"/>
      </w:rPr>
      <w:instrText xml:space="preserve"> PAGE </w:instrText>
    </w:r>
    <w:r w:rsidRPr="00893F31">
      <w:rPr>
        <w:rStyle w:val="slostrnky"/>
        <w:rFonts w:ascii="Arial" w:hAnsi="Arial" w:cs="Arial"/>
        <w:color w:val="808080"/>
        <w:sz w:val="20"/>
        <w:szCs w:val="20"/>
      </w:rPr>
      <w:fldChar w:fldCharType="separate"/>
    </w:r>
    <w:r w:rsidR="00D157C9">
      <w:rPr>
        <w:rStyle w:val="slostrnky"/>
        <w:rFonts w:ascii="Arial" w:hAnsi="Arial" w:cs="Arial"/>
        <w:noProof/>
        <w:color w:val="808080"/>
        <w:sz w:val="20"/>
        <w:szCs w:val="20"/>
      </w:rPr>
      <w:t>1</w:t>
    </w:r>
    <w:r w:rsidRPr="00893F31">
      <w:rPr>
        <w:rStyle w:val="slostrnky"/>
        <w:rFonts w:ascii="Arial" w:hAnsi="Arial" w:cs="Arial"/>
        <w:color w:val="808080"/>
        <w:sz w:val="20"/>
        <w:szCs w:val="20"/>
      </w:rPr>
      <w:fldChar w:fldCharType="end"/>
    </w:r>
    <w:r w:rsidRPr="00893F31">
      <w:rPr>
        <w:rFonts w:ascii="Arial" w:hAnsi="Arial" w:cs="Arial"/>
        <w:color w:val="808080"/>
        <w:spacing w:val="16"/>
        <w:sz w:val="20"/>
        <w:szCs w:val="20"/>
      </w:rPr>
      <w:tab/>
    </w:r>
    <w:r w:rsidRPr="00893F31">
      <w:rPr>
        <w:rFonts w:ascii="Arial" w:hAnsi="Arial" w:cs="Arial"/>
        <w:color w:val="808080"/>
        <w:spacing w:val="16"/>
        <w:sz w:val="16"/>
        <w:szCs w:val="16"/>
      </w:rPr>
      <w:tab/>
    </w:r>
  </w:p>
  <w:p w14:paraId="2F0DB205" w14:textId="77777777" w:rsidR="008812EF" w:rsidRDefault="008812E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67C1768" w14:textId="77777777" w:rsidR="00A710D3" w:rsidRDefault="00A710D3" w:rsidP="001F2A39">
      <w:r>
        <w:separator/>
      </w:r>
    </w:p>
  </w:footnote>
  <w:footnote w:type="continuationSeparator" w:id="0">
    <w:p w14:paraId="18B57A72" w14:textId="77777777" w:rsidR="00A710D3" w:rsidRDefault="00A710D3" w:rsidP="001F2A3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1DEAB84" w14:textId="77777777" w:rsidR="008812EF" w:rsidRDefault="00D157C9">
    <w:pPr>
      <w:pStyle w:val="Zhlav"/>
    </w:pPr>
    <w:r>
      <w:rPr>
        <w:noProof/>
      </w:rPr>
      <w:pict w14:anchorId="356A904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51" type="#_x0000_t75" style="position:absolute;margin-left:0;margin-top:0;width:550.8pt;height:347.5pt;z-index:-251658240;mso-position-horizontal:center;mso-position-horizontal-relative:margin;mso-position-vertical:center;mso-position-vertical-relative:margin" o:allowincell="f">
          <v:imagedata r:id="rId1" o:title="piktogram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A98301D" w14:textId="30D2C5B3" w:rsidR="008812EF" w:rsidRDefault="008812EF">
    <w:pPr>
      <w:pStyle w:val="Zhlav"/>
    </w:pPr>
    <w:r>
      <w:rPr>
        <w:noProof/>
      </w:rPr>
      <w:drawing>
        <wp:anchor distT="0" distB="0" distL="114300" distR="114300" simplePos="0" relativeHeight="251659264" behindDoc="0" locked="1" layoutInCell="1" allowOverlap="1" wp14:anchorId="542E2645" wp14:editId="6E0E2C9F">
          <wp:simplePos x="0" y="0"/>
          <wp:positionH relativeFrom="page">
            <wp:posOffset>525145</wp:posOffset>
          </wp:positionH>
          <wp:positionV relativeFrom="page">
            <wp:posOffset>335915</wp:posOffset>
          </wp:positionV>
          <wp:extent cx="1513205" cy="325120"/>
          <wp:effectExtent l="0" t="0" r="0" b="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3205" cy="3251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F285F04" w14:textId="77777777" w:rsidR="008812EF" w:rsidRDefault="00D157C9">
    <w:pPr>
      <w:pStyle w:val="Zhlav"/>
    </w:pPr>
    <w:r>
      <w:rPr>
        <w:noProof/>
      </w:rPr>
      <w:pict w14:anchorId="6BDCEFB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50" type="#_x0000_t75" style="position:absolute;margin-left:0;margin-top:0;width:550.8pt;height:347.5pt;z-index:-251659264;mso-position-horizontal:center;mso-position-horizontal-relative:margin;mso-position-vertical:center;mso-position-vertical-relative:margin" o:allowincell="f">
          <v:imagedata r:id="rId1" o:title="piktogram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0000004"/>
    <w:multiLevelType w:val="singleLevel"/>
    <w:tmpl w:val="F62209D4"/>
    <w:name w:val="WW8Num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</w:rPr>
    </w:lvl>
  </w:abstractNum>
  <w:abstractNum w:abstractNumId="2">
    <w:nsid w:val="0000000C"/>
    <w:multiLevelType w:val="singleLevel"/>
    <w:tmpl w:val="0000000C"/>
    <w:name w:val="WW8Num1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3">
    <w:nsid w:val="0000000D"/>
    <w:multiLevelType w:val="singleLevel"/>
    <w:tmpl w:val="0000000D"/>
    <w:name w:val="WW8Num13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  <w:b w:val="0"/>
        <w:i w:val="0"/>
        <w:sz w:val="20"/>
      </w:rPr>
    </w:lvl>
  </w:abstractNum>
  <w:abstractNum w:abstractNumId="4">
    <w:nsid w:val="0000000E"/>
    <w:multiLevelType w:val="multilevel"/>
    <w:tmpl w:val="0B82E682"/>
    <w:name w:val="WW8Num1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sz w:val="18"/>
        <w:szCs w:val="18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>
    <w:nsid w:val="00000012"/>
    <w:multiLevelType w:val="multilevel"/>
    <w:tmpl w:val="00000012"/>
    <w:name w:val="WW8Num17"/>
    <w:lvl w:ilvl="0">
      <w:start w:val="1"/>
      <w:numFmt w:val="decimal"/>
      <w:pStyle w:val="Textodstavce"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425"/>
      </w:pPr>
      <w:rPr>
        <w:b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decimal"/>
      <w:lvlText w:val="%8."/>
      <w:lvlJc w:val="left"/>
      <w:pPr>
        <w:tabs>
          <w:tab w:val="num" w:pos="425"/>
        </w:tabs>
        <w:ind w:left="425" w:hanging="425"/>
      </w:pPr>
      <w:rPr>
        <w:rFonts w:ascii="Times New Roman" w:eastAsia="Times New Roman" w:hAnsi="Times New Roman" w:cs="Times New Roman"/>
      </w:rPr>
    </w:lvl>
    <w:lvl w:ilvl="8">
      <w:start w:val="1"/>
      <w:numFmt w:val="decimal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6">
    <w:nsid w:val="00000018"/>
    <w:multiLevelType w:val="singleLevel"/>
    <w:tmpl w:val="00000018"/>
    <w:name w:val="WW8Num2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  <w:b w:val="0"/>
        <w:i w:val="0"/>
      </w:rPr>
    </w:lvl>
  </w:abstractNum>
  <w:abstractNum w:abstractNumId="7">
    <w:nsid w:val="00000019"/>
    <w:multiLevelType w:val="singleLevel"/>
    <w:tmpl w:val="00000019"/>
    <w:name w:val="WW8Num25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8">
    <w:nsid w:val="04AF5CA6"/>
    <w:multiLevelType w:val="hybridMultilevel"/>
    <w:tmpl w:val="1FA0A08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9053312"/>
    <w:multiLevelType w:val="hybridMultilevel"/>
    <w:tmpl w:val="CE088EDA"/>
    <w:lvl w:ilvl="0" w:tplc="04050001">
      <w:start w:val="1"/>
      <w:numFmt w:val="bullet"/>
      <w:lvlText w:val=""/>
      <w:lvlJc w:val="left"/>
      <w:pPr>
        <w:ind w:left="1636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ind w:left="2082" w:hanging="360"/>
      </w:pPr>
    </w:lvl>
    <w:lvl w:ilvl="2" w:tplc="0405001B">
      <w:start w:val="1"/>
      <w:numFmt w:val="lowerRoman"/>
      <w:lvlText w:val="%3."/>
      <w:lvlJc w:val="right"/>
      <w:pPr>
        <w:ind w:left="2802" w:hanging="180"/>
      </w:pPr>
    </w:lvl>
    <w:lvl w:ilvl="3" w:tplc="0405000F">
      <w:start w:val="1"/>
      <w:numFmt w:val="decimal"/>
      <w:lvlText w:val="%4."/>
      <w:lvlJc w:val="left"/>
      <w:pPr>
        <w:ind w:left="3522" w:hanging="360"/>
      </w:pPr>
    </w:lvl>
    <w:lvl w:ilvl="4" w:tplc="04050019">
      <w:start w:val="1"/>
      <w:numFmt w:val="lowerLetter"/>
      <w:lvlText w:val="%5."/>
      <w:lvlJc w:val="left"/>
      <w:pPr>
        <w:ind w:left="4242" w:hanging="360"/>
      </w:pPr>
    </w:lvl>
    <w:lvl w:ilvl="5" w:tplc="0405001B">
      <w:start w:val="1"/>
      <w:numFmt w:val="lowerRoman"/>
      <w:lvlText w:val="%6."/>
      <w:lvlJc w:val="right"/>
      <w:pPr>
        <w:ind w:left="4962" w:hanging="180"/>
      </w:pPr>
    </w:lvl>
    <w:lvl w:ilvl="6" w:tplc="0405000F">
      <w:start w:val="1"/>
      <w:numFmt w:val="decimal"/>
      <w:lvlText w:val="%7."/>
      <w:lvlJc w:val="left"/>
      <w:pPr>
        <w:ind w:left="5682" w:hanging="360"/>
      </w:pPr>
    </w:lvl>
    <w:lvl w:ilvl="7" w:tplc="04050019">
      <w:start w:val="1"/>
      <w:numFmt w:val="lowerLetter"/>
      <w:lvlText w:val="%8."/>
      <w:lvlJc w:val="left"/>
      <w:pPr>
        <w:ind w:left="6402" w:hanging="360"/>
      </w:pPr>
    </w:lvl>
    <w:lvl w:ilvl="8" w:tplc="0405001B">
      <w:start w:val="1"/>
      <w:numFmt w:val="lowerRoman"/>
      <w:lvlText w:val="%9."/>
      <w:lvlJc w:val="right"/>
      <w:pPr>
        <w:ind w:left="7122" w:hanging="180"/>
      </w:pPr>
    </w:lvl>
  </w:abstractNum>
  <w:abstractNum w:abstractNumId="10">
    <w:nsid w:val="0BE04FDA"/>
    <w:multiLevelType w:val="multilevel"/>
    <w:tmpl w:val="C2A02212"/>
    <w:styleLink w:val="List-Contract"/>
    <w:lvl w:ilvl="0">
      <w:start w:val="1"/>
      <w:numFmt w:val="upperRoman"/>
      <w:pStyle w:val="Heading-Number-Contract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ListNumber-ContractCzechRadio"/>
      <w:lvlText w:val="%2."/>
      <w:lvlJc w:val="left"/>
      <w:pPr>
        <w:ind w:left="312" w:hanging="312"/>
      </w:pPr>
      <w:rPr>
        <w:rFonts w:hint="default"/>
      </w:rPr>
    </w:lvl>
    <w:lvl w:ilvl="2">
      <w:start w:val="1"/>
      <w:numFmt w:val="lowerLetter"/>
      <w:pStyle w:val="ListLetter-ContractCzechRadio"/>
      <w:lvlText w:val="%3)"/>
      <w:lvlJc w:val="left"/>
      <w:pPr>
        <w:ind w:left="624" w:hanging="312"/>
      </w:pPr>
      <w:rPr>
        <w:rFonts w:hint="default"/>
      </w:rPr>
    </w:lvl>
    <w:lvl w:ilvl="3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247" w:hanging="311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559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1871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183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495" w:hanging="312"/>
      </w:pPr>
      <w:rPr>
        <w:rFonts w:ascii="Arial" w:hAnsi="Arial" w:hint="default"/>
        <w:color w:val="auto"/>
      </w:rPr>
    </w:lvl>
  </w:abstractNum>
  <w:abstractNum w:abstractNumId="11">
    <w:nsid w:val="0F026873"/>
    <w:multiLevelType w:val="hybridMultilevel"/>
    <w:tmpl w:val="838CFC46"/>
    <w:lvl w:ilvl="0" w:tplc="0405000F">
      <w:start w:val="1"/>
      <w:numFmt w:val="decimal"/>
      <w:lvlText w:val="%1."/>
      <w:lvlJc w:val="left"/>
      <w:pPr>
        <w:ind w:left="1800" w:hanging="360"/>
      </w:p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">
    <w:nsid w:val="1E6668B4"/>
    <w:multiLevelType w:val="hybridMultilevel"/>
    <w:tmpl w:val="3B1C044E"/>
    <w:lvl w:ilvl="0" w:tplc="04050001">
      <w:start w:val="1"/>
      <w:numFmt w:val="bullet"/>
      <w:lvlText w:val=""/>
      <w:lvlJc w:val="left"/>
      <w:pPr>
        <w:ind w:left="390" w:hanging="360"/>
      </w:pPr>
      <w:rPr>
        <w:rFonts w:ascii="Symbol" w:hAnsi="Symbol"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110" w:hanging="360"/>
      </w:pPr>
    </w:lvl>
    <w:lvl w:ilvl="2" w:tplc="FFFFFFFF" w:tentative="1">
      <w:start w:val="1"/>
      <w:numFmt w:val="lowerRoman"/>
      <w:lvlText w:val="%3."/>
      <w:lvlJc w:val="right"/>
      <w:pPr>
        <w:ind w:left="1830" w:hanging="180"/>
      </w:pPr>
    </w:lvl>
    <w:lvl w:ilvl="3" w:tplc="FFFFFFFF" w:tentative="1">
      <w:start w:val="1"/>
      <w:numFmt w:val="decimal"/>
      <w:lvlText w:val="%4."/>
      <w:lvlJc w:val="left"/>
      <w:pPr>
        <w:ind w:left="2550" w:hanging="360"/>
      </w:pPr>
    </w:lvl>
    <w:lvl w:ilvl="4" w:tplc="FFFFFFFF" w:tentative="1">
      <w:start w:val="1"/>
      <w:numFmt w:val="lowerLetter"/>
      <w:lvlText w:val="%5."/>
      <w:lvlJc w:val="left"/>
      <w:pPr>
        <w:ind w:left="3270" w:hanging="360"/>
      </w:pPr>
    </w:lvl>
    <w:lvl w:ilvl="5" w:tplc="FFFFFFFF" w:tentative="1">
      <w:start w:val="1"/>
      <w:numFmt w:val="lowerRoman"/>
      <w:lvlText w:val="%6."/>
      <w:lvlJc w:val="right"/>
      <w:pPr>
        <w:ind w:left="3990" w:hanging="180"/>
      </w:pPr>
    </w:lvl>
    <w:lvl w:ilvl="6" w:tplc="FFFFFFFF" w:tentative="1">
      <w:start w:val="1"/>
      <w:numFmt w:val="decimal"/>
      <w:lvlText w:val="%7."/>
      <w:lvlJc w:val="left"/>
      <w:pPr>
        <w:ind w:left="4710" w:hanging="360"/>
      </w:pPr>
    </w:lvl>
    <w:lvl w:ilvl="7" w:tplc="FFFFFFFF" w:tentative="1">
      <w:start w:val="1"/>
      <w:numFmt w:val="lowerLetter"/>
      <w:lvlText w:val="%8."/>
      <w:lvlJc w:val="left"/>
      <w:pPr>
        <w:ind w:left="5430" w:hanging="360"/>
      </w:pPr>
    </w:lvl>
    <w:lvl w:ilvl="8" w:tplc="FFFFFFFF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3">
    <w:nsid w:val="27385050"/>
    <w:multiLevelType w:val="multilevel"/>
    <w:tmpl w:val="19F2AB36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II.%2."/>
      <w:lvlJc w:val="left"/>
      <w:pPr>
        <w:tabs>
          <w:tab w:val="num" w:pos="567"/>
        </w:tabs>
        <w:ind w:left="567" w:hanging="567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">
    <w:nsid w:val="2C240AEF"/>
    <w:multiLevelType w:val="hybridMultilevel"/>
    <w:tmpl w:val="7C809772"/>
    <w:lvl w:ilvl="0" w:tplc="097C3FF8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2244F10"/>
    <w:multiLevelType w:val="multilevel"/>
    <w:tmpl w:val="C2A02212"/>
    <w:numStyleLink w:val="List-Contract"/>
  </w:abstractNum>
  <w:abstractNum w:abstractNumId="16">
    <w:nsid w:val="396106DF"/>
    <w:multiLevelType w:val="hybridMultilevel"/>
    <w:tmpl w:val="BF7454EA"/>
    <w:lvl w:ilvl="0" w:tplc="C19AAB9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>
    <w:nsid w:val="40582292"/>
    <w:multiLevelType w:val="hybridMultilevel"/>
    <w:tmpl w:val="09787F66"/>
    <w:name w:val="WW8Num2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42585E2C"/>
    <w:multiLevelType w:val="hybridMultilevel"/>
    <w:tmpl w:val="18FCD7C0"/>
    <w:lvl w:ilvl="0" w:tplc="7778CD5E">
      <w:start w:val="1"/>
      <w:numFmt w:val="upperLetter"/>
      <w:pStyle w:val="Styl1"/>
      <w:lvlText w:val="%1."/>
      <w:lvlJc w:val="left"/>
      <w:pPr>
        <w:tabs>
          <w:tab w:val="num" w:pos="0"/>
        </w:tabs>
        <w:ind w:left="0" w:firstLine="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3056A6C"/>
    <w:multiLevelType w:val="hybridMultilevel"/>
    <w:tmpl w:val="FFB80218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>
    <w:nsid w:val="4C592F89"/>
    <w:multiLevelType w:val="hybridMultilevel"/>
    <w:tmpl w:val="AB904268"/>
    <w:lvl w:ilvl="0" w:tplc="061CB188">
      <w:start w:val="1"/>
      <w:numFmt w:val="upperLetter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DB14E59"/>
    <w:multiLevelType w:val="hybridMultilevel"/>
    <w:tmpl w:val="BF7454EA"/>
    <w:lvl w:ilvl="0" w:tplc="C19AAB9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>
    <w:nsid w:val="4E015042"/>
    <w:multiLevelType w:val="hybridMultilevel"/>
    <w:tmpl w:val="14344BA4"/>
    <w:lvl w:ilvl="0" w:tplc="2B6E812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EF5454D"/>
    <w:multiLevelType w:val="hybridMultilevel"/>
    <w:tmpl w:val="1F520932"/>
    <w:lvl w:ilvl="0" w:tplc="2B409FC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F066D57"/>
    <w:multiLevelType w:val="multilevel"/>
    <w:tmpl w:val="CE0403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728" w:hanging="648"/>
      </w:pPr>
      <w:rPr>
        <w:rFonts w:ascii="Arial" w:eastAsia="Times New Roman" w:hAnsi="Arial" w:cs="Arial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>
    <w:nsid w:val="509D5F1D"/>
    <w:multiLevelType w:val="hybridMultilevel"/>
    <w:tmpl w:val="5504FB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D705D4C"/>
    <w:multiLevelType w:val="hybridMultilevel"/>
    <w:tmpl w:val="5712BF9E"/>
    <w:lvl w:ilvl="0" w:tplc="A7B43C86">
      <w:start w:val="1"/>
      <w:numFmt w:val="lowerLetter"/>
      <w:pStyle w:val="VZanadpis4"/>
      <w:lvlText w:val="%1)"/>
      <w:lvlJc w:val="left"/>
      <w:pPr>
        <w:tabs>
          <w:tab w:val="num" w:pos="2880"/>
        </w:tabs>
        <w:ind w:left="2880" w:hanging="360"/>
      </w:p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5E7F0B55"/>
    <w:multiLevelType w:val="hybridMultilevel"/>
    <w:tmpl w:val="C4323B3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602D714C"/>
    <w:multiLevelType w:val="hybridMultilevel"/>
    <w:tmpl w:val="62EC5794"/>
    <w:lvl w:ilvl="0" w:tplc="0405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29">
    <w:nsid w:val="615C5A27"/>
    <w:multiLevelType w:val="hybridMultilevel"/>
    <w:tmpl w:val="654A5690"/>
    <w:lvl w:ilvl="0" w:tplc="BEDC72FA">
      <w:start w:val="1"/>
      <w:numFmt w:val="bullet"/>
      <w:lvlText w:val="–"/>
      <w:lvlJc w:val="left"/>
      <w:pPr>
        <w:ind w:left="1800" w:hanging="360"/>
      </w:pPr>
      <w:rPr>
        <w:rFonts w:ascii="Arial" w:eastAsia="Calibri" w:hAnsi="Arial" w:cs="Arial" w:hint="default"/>
      </w:rPr>
    </w:lvl>
    <w:lvl w:ilvl="1" w:tplc="0405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0">
    <w:nsid w:val="64683F69"/>
    <w:multiLevelType w:val="hybridMultilevel"/>
    <w:tmpl w:val="44DE7C72"/>
    <w:lvl w:ilvl="0" w:tplc="7442885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65228EB"/>
    <w:multiLevelType w:val="hybridMultilevel"/>
    <w:tmpl w:val="D396CA0E"/>
    <w:lvl w:ilvl="0" w:tplc="040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>
    <w:nsid w:val="681B2F52"/>
    <w:multiLevelType w:val="hybridMultilevel"/>
    <w:tmpl w:val="2194823A"/>
    <w:lvl w:ilvl="0" w:tplc="2B409FC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A8C57C3"/>
    <w:multiLevelType w:val="hybridMultilevel"/>
    <w:tmpl w:val="6302B3D2"/>
    <w:lvl w:ilvl="0" w:tplc="FA427BF2">
      <w:start w:val="1"/>
      <w:numFmt w:val="decimal"/>
      <w:pStyle w:val="Nadpis1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B5A2614"/>
    <w:multiLevelType w:val="hybridMultilevel"/>
    <w:tmpl w:val="0E5E9902"/>
    <w:lvl w:ilvl="0" w:tplc="097C3FF8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E8830D7"/>
    <w:multiLevelType w:val="hybridMultilevel"/>
    <w:tmpl w:val="EE8C2D16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>
    <w:nsid w:val="6F166C53"/>
    <w:multiLevelType w:val="hybridMultilevel"/>
    <w:tmpl w:val="F4145AE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2655F79"/>
    <w:multiLevelType w:val="hybridMultilevel"/>
    <w:tmpl w:val="1F520932"/>
    <w:lvl w:ilvl="0" w:tplc="2B409FC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40A7F41"/>
    <w:multiLevelType w:val="multilevel"/>
    <w:tmpl w:val="79423E1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</w:rPr>
    </w:lvl>
    <w:lvl w:ilvl="2">
      <w:start w:val="1"/>
      <w:numFmt w:val="decimal"/>
      <w:lvlText w:val="%1.%3.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9">
    <w:nsid w:val="740B216B"/>
    <w:multiLevelType w:val="singleLevel"/>
    <w:tmpl w:val="04050001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</w:abstractNum>
  <w:abstractNum w:abstractNumId="40">
    <w:nsid w:val="753B3A18"/>
    <w:multiLevelType w:val="hybridMultilevel"/>
    <w:tmpl w:val="BA2A978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>
    <w:nsid w:val="78E07468"/>
    <w:multiLevelType w:val="hybridMultilevel"/>
    <w:tmpl w:val="C2FE0D6A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9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7E8B7A51"/>
    <w:multiLevelType w:val="hybridMultilevel"/>
    <w:tmpl w:val="6EEE16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F413341"/>
    <w:multiLevelType w:val="hybridMultilevel"/>
    <w:tmpl w:val="F4ECBF7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41"/>
  </w:num>
  <w:num w:numId="3">
    <w:abstractNumId w:val="0"/>
    <w:lvlOverride w:ilvl="0">
      <w:lvl w:ilvl="0">
        <w:start w:val="1"/>
        <w:numFmt w:val="bullet"/>
        <w:lvlText w:val=""/>
        <w:legacy w:legacy="1" w:legacySpace="0" w:legacyIndent="397"/>
        <w:lvlJc w:val="left"/>
        <w:pPr>
          <w:ind w:left="397" w:hanging="397"/>
        </w:pPr>
        <w:rPr>
          <w:rFonts w:ascii="Symbol" w:hAnsi="Symbol" w:hint="default"/>
        </w:rPr>
      </w:lvl>
    </w:lvlOverride>
  </w:num>
  <w:num w:numId="4">
    <w:abstractNumId w:val="14"/>
  </w:num>
  <w:num w:numId="5">
    <w:abstractNumId w:val="18"/>
  </w:num>
  <w:num w:numId="6">
    <w:abstractNumId w:val="33"/>
  </w:num>
  <w:num w:numId="7">
    <w:abstractNumId w:val="20"/>
  </w:num>
  <w:num w:numId="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9"/>
  </w:num>
  <w:num w:numId="10">
    <w:abstractNumId w:val="38"/>
  </w:num>
  <w:num w:numId="11">
    <w:abstractNumId w:val="5"/>
  </w:num>
  <w:num w:numId="12">
    <w:abstractNumId w:val="40"/>
  </w:num>
  <w:num w:numId="13">
    <w:abstractNumId w:val="21"/>
  </w:num>
  <w:num w:numId="14">
    <w:abstractNumId w:val="22"/>
  </w:num>
  <w:num w:numId="15">
    <w:abstractNumId w:val="34"/>
  </w:num>
  <w:num w:numId="16">
    <w:abstractNumId w:val="31"/>
  </w:num>
  <w:num w:numId="17">
    <w:abstractNumId w:val="27"/>
  </w:num>
  <w:num w:numId="18">
    <w:abstractNumId w:val="30"/>
  </w:num>
  <w:num w:numId="19">
    <w:abstractNumId w:val="12"/>
  </w:num>
  <w:num w:numId="20">
    <w:abstractNumId w:val="35"/>
  </w:num>
  <w:num w:numId="21">
    <w:abstractNumId w:val="11"/>
  </w:num>
  <w:num w:numId="22">
    <w:abstractNumId w:val="43"/>
  </w:num>
  <w:num w:numId="23">
    <w:abstractNumId w:val="16"/>
  </w:num>
  <w:num w:numId="24">
    <w:abstractNumId w:val="25"/>
  </w:num>
  <w:num w:numId="25">
    <w:abstractNumId w:val="42"/>
  </w:num>
  <w:num w:numId="26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4"/>
  </w:num>
  <w:num w:numId="28">
    <w:abstractNumId w:val="8"/>
  </w:num>
  <w:num w:numId="29">
    <w:abstractNumId w:val="10"/>
  </w:num>
  <w:num w:numId="30">
    <w:abstractNumId w:val="15"/>
    <w:lvlOverride w:ilvl="0">
      <w:lvl w:ilvl="0">
        <w:start w:val="1"/>
        <w:numFmt w:val="decimal"/>
        <w:pStyle w:val="Heading-Number-ContractCzechRadio"/>
        <w:lvlText w:val="%1.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pStyle w:val="ListNumber-ContractCzechRadio"/>
        <w:lvlText w:val="%1.%2."/>
        <w:lvlJc w:val="left"/>
        <w:pPr>
          <w:ind w:left="792" w:hanging="432"/>
        </w:pPr>
      </w:lvl>
    </w:lvlOverride>
    <w:lvlOverride w:ilvl="2">
      <w:lvl w:ilvl="2">
        <w:start w:val="1"/>
        <w:numFmt w:val="decimal"/>
        <w:pStyle w:val="ListLetter-ContractCzechRadio"/>
        <w:lvlText w:val="%1.%2.%3."/>
        <w:lvlJc w:val="left"/>
        <w:pPr>
          <w:ind w:left="1224" w:hanging="504"/>
        </w:p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</w:lvl>
    </w:lvlOverride>
  </w:num>
  <w:num w:numId="31">
    <w:abstractNumId w:val="15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32">
    <w:abstractNumId w:val="15"/>
    <w:lvlOverride w:ilvl="0">
      <w:startOverride w:val="1"/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startOverride w:val="1"/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startOverride w:val="1"/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startOverride w:val="1"/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startOverride w:val="1"/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startOverride w:val="1"/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33">
    <w:abstractNumId w:val="36"/>
  </w:num>
  <w:num w:numId="34">
    <w:abstractNumId w:val="29"/>
  </w:num>
  <w:num w:numId="35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3"/>
  </w:num>
  <w:num w:numId="37">
    <w:abstractNumId w:val="32"/>
  </w:num>
  <w:num w:numId="38">
    <w:abstractNumId w:val="37"/>
  </w:num>
  <w:num w:numId="39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36"/>
  </w:num>
  <w:num w:numId="41">
    <w:abstractNumId w:val="29"/>
  </w:num>
  <w:num w:numId="4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28"/>
  </w:num>
  <w:num w:numId="46">
    <w:abstractNumId w:val="19"/>
  </w:num>
  <w:numIdMacAtCleanup w:val="23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Špaček Jiří">
    <w15:presenceInfo w15:providerId="AD" w15:userId="S-1-5-21-1516916145-3332080500-352412931-1399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74AA"/>
    <w:rsid w:val="00001D47"/>
    <w:rsid w:val="00006535"/>
    <w:rsid w:val="0000758B"/>
    <w:rsid w:val="000101CE"/>
    <w:rsid w:val="00011909"/>
    <w:rsid w:val="00012CEB"/>
    <w:rsid w:val="00013155"/>
    <w:rsid w:val="00013259"/>
    <w:rsid w:val="00020887"/>
    <w:rsid w:val="00020F7B"/>
    <w:rsid w:val="00021EBC"/>
    <w:rsid w:val="0002469E"/>
    <w:rsid w:val="00026CF2"/>
    <w:rsid w:val="00027A31"/>
    <w:rsid w:val="00031619"/>
    <w:rsid w:val="00033BE3"/>
    <w:rsid w:val="00036594"/>
    <w:rsid w:val="00037997"/>
    <w:rsid w:val="00040D00"/>
    <w:rsid w:val="000505E2"/>
    <w:rsid w:val="00052AAE"/>
    <w:rsid w:val="00055C64"/>
    <w:rsid w:val="00056651"/>
    <w:rsid w:val="00057D64"/>
    <w:rsid w:val="00063514"/>
    <w:rsid w:val="00065C2D"/>
    <w:rsid w:val="00065F69"/>
    <w:rsid w:val="00066411"/>
    <w:rsid w:val="000671AE"/>
    <w:rsid w:val="0007419B"/>
    <w:rsid w:val="0008022A"/>
    <w:rsid w:val="000839BF"/>
    <w:rsid w:val="00085890"/>
    <w:rsid w:val="000A23D2"/>
    <w:rsid w:val="000A4E5A"/>
    <w:rsid w:val="000A7A3A"/>
    <w:rsid w:val="000B2178"/>
    <w:rsid w:val="000B3972"/>
    <w:rsid w:val="000B4D2B"/>
    <w:rsid w:val="000B5B2D"/>
    <w:rsid w:val="000B7C84"/>
    <w:rsid w:val="000C0F5F"/>
    <w:rsid w:val="000C1844"/>
    <w:rsid w:val="000C639E"/>
    <w:rsid w:val="000D05C5"/>
    <w:rsid w:val="000D6201"/>
    <w:rsid w:val="000D64DA"/>
    <w:rsid w:val="000D79A2"/>
    <w:rsid w:val="000E0C4E"/>
    <w:rsid w:val="000E182D"/>
    <w:rsid w:val="000E1B41"/>
    <w:rsid w:val="000E50C1"/>
    <w:rsid w:val="000E5C60"/>
    <w:rsid w:val="000E7CE9"/>
    <w:rsid w:val="000F17E1"/>
    <w:rsid w:val="000F6C86"/>
    <w:rsid w:val="000F7B66"/>
    <w:rsid w:val="00103166"/>
    <w:rsid w:val="00106EF2"/>
    <w:rsid w:val="00110B88"/>
    <w:rsid w:val="00112F3B"/>
    <w:rsid w:val="00113175"/>
    <w:rsid w:val="00113288"/>
    <w:rsid w:val="00113D3E"/>
    <w:rsid w:val="00114793"/>
    <w:rsid w:val="001173F5"/>
    <w:rsid w:val="0012273B"/>
    <w:rsid w:val="00124353"/>
    <w:rsid w:val="00130364"/>
    <w:rsid w:val="001318AD"/>
    <w:rsid w:val="00133FF6"/>
    <w:rsid w:val="00134DB2"/>
    <w:rsid w:val="00137586"/>
    <w:rsid w:val="001427FA"/>
    <w:rsid w:val="0015462E"/>
    <w:rsid w:val="00160CE1"/>
    <w:rsid w:val="00161873"/>
    <w:rsid w:val="00167E98"/>
    <w:rsid w:val="00167F81"/>
    <w:rsid w:val="00173C6D"/>
    <w:rsid w:val="00174ABA"/>
    <w:rsid w:val="00174AE4"/>
    <w:rsid w:val="00175770"/>
    <w:rsid w:val="00176F6C"/>
    <w:rsid w:val="00182370"/>
    <w:rsid w:val="0018294C"/>
    <w:rsid w:val="00182F2B"/>
    <w:rsid w:val="00183ACE"/>
    <w:rsid w:val="001846F7"/>
    <w:rsid w:val="0018541F"/>
    <w:rsid w:val="00193257"/>
    <w:rsid w:val="00194DFD"/>
    <w:rsid w:val="001969A2"/>
    <w:rsid w:val="001A0DD3"/>
    <w:rsid w:val="001A3367"/>
    <w:rsid w:val="001A7380"/>
    <w:rsid w:val="001B205A"/>
    <w:rsid w:val="001B44D6"/>
    <w:rsid w:val="001B7B6A"/>
    <w:rsid w:val="001C0BDD"/>
    <w:rsid w:val="001D0E0E"/>
    <w:rsid w:val="001D0EF7"/>
    <w:rsid w:val="001D2652"/>
    <w:rsid w:val="001D2DE0"/>
    <w:rsid w:val="001D46F4"/>
    <w:rsid w:val="001D4ABA"/>
    <w:rsid w:val="001D5948"/>
    <w:rsid w:val="001E64D2"/>
    <w:rsid w:val="001F2A39"/>
    <w:rsid w:val="001F386A"/>
    <w:rsid w:val="001F4FF5"/>
    <w:rsid w:val="00205674"/>
    <w:rsid w:val="00205F18"/>
    <w:rsid w:val="00212C39"/>
    <w:rsid w:val="00214F5C"/>
    <w:rsid w:val="00215BA0"/>
    <w:rsid w:val="002161B4"/>
    <w:rsid w:val="002203AE"/>
    <w:rsid w:val="0022105B"/>
    <w:rsid w:val="0022190C"/>
    <w:rsid w:val="00223CF0"/>
    <w:rsid w:val="00225047"/>
    <w:rsid w:val="00230029"/>
    <w:rsid w:val="002330F6"/>
    <w:rsid w:val="00233946"/>
    <w:rsid w:val="0023432E"/>
    <w:rsid w:val="0024253E"/>
    <w:rsid w:val="00242DF9"/>
    <w:rsid w:val="002435A1"/>
    <w:rsid w:val="00244161"/>
    <w:rsid w:val="00256539"/>
    <w:rsid w:val="0026016A"/>
    <w:rsid w:val="0026107D"/>
    <w:rsid w:val="00262D96"/>
    <w:rsid w:val="0026677E"/>
    <w:rsid w:val="00270D7E"/>
    <w:rsid w:val="002720D0"/>
    <w:rsid w:val="0027507C"/>
    <w:rsid w:val="0027734B"/>
    <w:rsid w:val="002847D8"/>
    <w:rsid w:val="0028694F"/>
    <w:rsid w:val="00287E0E"/>
    <w:rsid w:val="00291C00"/>
    <w:rsid w:val="0029233F"/>
    <w:rsid w:val="0029446B"/>
    <w:rsid w:val="002967D7"/>
    <w:rsid w:val="002A1A55"/>
    <w:rsid w:val="002A267A"/>
    <w:rsid w:val="002A4C46"/>
    <w:rsid w:val="002B37CE"/>
    <w:rsid w:val="002B3BA9"/>
    <w:rsid w:val="002C2791"/>
    <w:rsid w:val="002C3CDA"/>
    <w:rsid w:val="002C438F"/>
    <w:rsid w:val="002C6D1D"/>
    <w:rsid w:val="002D2BE3"/>
    <w:rsid w:val="002D2E77"/>
    <w:rsid w:val="002F1826"/>
    <w:rsid w:val="002F1FD8"/>
    <w:rsid w:val="003010DF"/>
    <w:rsid w:val="00301559"/>
    <w:rsid w:val="00303127"/>
    <w:rsid w:val="00305D03"/>
    <w:rsid w:val="00311BF1"/>
    <w:rsid w:val="00320D02"/>
    <w:rsid w:val="00322635"/>
    <w:rsid w:val="00323919"/>
    <w:rsid w:val="00327A6A"/>
    <w:rsid w:val="0033375D"/>
    <w:rsid w:val="003408F7"/>
    <w:rsid w:val="00341851"/>
    <w:rsid w:val="00341EC8"/>
    <w:rsid w:val="003531B5"/>
    <w:rsid w:val="0036024C"/>
    <w:rsid w:val="0036348C"/>
    <w:rsid w:val="0037009C"/>
    <w:rsid w:val="00370A04"/>
    <w:rsid w:val="00370A65"/>
    <w:rsid w:val="00372434"/>
    <w:rsid w:val="003725E6"/>
    <w:rsid w:val="003737D8"/>
    <w:rsid w:val="003761F5"/>
    <w:rsid w:val="003817C9"/>
    <w:rsid w:val="00381976"/>
    <w:rsid w:val="00381EDD"/>
    <w:rsid w:val="003821E0"/>
    <w:rsid w:val="0038472A"/>
    <w:rsid w:val="003865AC"/>
    <w:rsid w:val="003866AB"/>
    <w:rsid w:val="00386895"/>
    <w:rsid w:val="00390425"/>
    <w:rsid w:val="00390FDD"/>
    <w:rsid w:val="003965FD"/>
    <w:rsid w:val="0039785B"/>
    <w:rsid w:val="003A32E2"/>
    <w:rsid w:val="003A4CFE"/>
    <w:rsid w:val="003B2403"/>
    <w:rsid w:val="003B5B87"/>
    <w:rsid w:val="003B7679"/>
    <w:rsid w:val="003C1C80"/>
    <w:rsid w:val="003D05A1"/>
    <w:rsid w:val="003D16A8"/>
    <w:rsid w:val="003D7A8A"/>
    <w:rsid w:val="003E1052"/>
    <w:rsid w:val="003E2E85"/>
    <w:rsid w:val="003F0C04"/>
    <w:rsid w:val="003F772B"/>
    <w:rsid w:val="004010D2"/>
    <w:rsid w:val="00401D21"/>
    <w:rsid w:val="004052E9"/>
    <w:rsid w:val="00407175"/>
    <w:rsid w:val="004104E2"/>
    <w:rsid w:val="00410C3A"/>
    <w:rsid w:val="00413C85"/>
    <w:rsid w:val="0041424D"/>
    <w:rsid w:val="00415CB7"/>
    <w:rsid w:val="00427C44"/>
    <w:rsid w:val="0043075E"/>
    <w:rsid w:val="00430BD7"/>
    <w:rsid w:val="00434DC2"/>
    <w:rsid w:val="00441D7E"/>
    <w:rsid w:val="00447D7D"/>
    <w:rsid w:val="0045093D"/>
    <w:rsid w:val="00451BF4"/>
    <w:rsid w:val="004620A1"/>
    <w:rsid w:val="004664DF"/>
    <w:rsid w:val="00467B95"/>
    <w:rsid w:val="00471A8E"/>
    <w:rsid w:val="00472A43"/>
    <w:rsid w:val="004779F5"/>
    <w:rsid w:val="00481D63"/>
    <w:rsid w:val="00481DCE"/>
    <w:rsid w:val="00485E4E"/>
    <w:rsid w:val="00487393"/>
    <w:rsid w:val="004903E6"/>
    <w:rsid w:val="00491232"/>
    <w:rsid w:val="0049277C"/>
    <w:rsid w:val="00492D11"/>
    <w:rsid w:val="004931BA"/>
    <w:rsid w:val="00493631"/>
    <w:rsid w:val="00493BDE"/>
    <w:rsid w:val="00497B61"/>
    <w:rsid w:val="00497EFA"/>
    <w:rsid w:val="004A1681"/>
    <w:rsid w:val="004A3C7E"/>
    <w:rsid w:val="004A7D12"/>
    <w:rsid w:val="004B09A5"/>
    <w:rsid w:val="004B376F"/>
    <w:rsid w:val="004B4845"/>
    <w:rsid w:val="004B48F7"/>
    <w:rsid w:val="004B693D"/>
    <w:rsid w:val="004C7F5C"/>
    <w:rsid w:val="004D20E9"/>
    <w:rsid w:val="004D2194"/>
    <w:rsid w:val="004D5427"/>
    <w:rsid w:val="004D69A3"/>
    <w:rsid w:val="004D730D"/>
    <w:rsid w:val="004E46B0"/>
    <w:rsid w:val="004E4FAC"/>
    <w:rsid w:val="004F0A6A"/>
    <w:rsid w:val="004F60AB"/>
    <w:rsid w:val="004F7CD5"/>
    <w:rsid w:val="005006C9"/>
    <w:rsid w:val="005044CC"/>
    <w:rsid w:val="0050672D"/>
    <w:rsid w:val="005076E1"/>
    <w:rsid w:val="00510D59"/>
    <w:rsid w:val="00522B7B"/>
    <w:rsid w:val="00524273"/>
    <w:rsid w:val="00524948"/>
    <w:rsid w:val="00524EDA"/>
    <w:rsid w:val="00527100"/>
    <w:rsid w:val="005324B3"/>
    <w:rsid w:val="00532B35"/>
    <w:rsid w:val="0053509B"/>
    <w:rsid w:val="00535919"/>
    <w:rsid w:val="00536460"/>
    <w:rsid w:val="00540810"/>
    <w:rsid w:val="00543531"/>
    <w:rsid w:val="005443BB"/>
    <w:rsid w:val="005456E4"/>
    <w:rsid w:val="0055412A"/>
    <w:rsid w:val="005563BC"/>
    <w:rsid w:val="00557404"/>
    <w:rsid w:val="00557CC4"/>
    <w:rsid w:val="005616F7"/>
    <w:rsid w:val="0056346D"/>
    <w:rsid w:val="00564D82"/>
    <w:rsid w:val="00565D6E"/>
    <w:rsid w:val="005672E7"/>
    <w:rsid w:val="00572917"/>
    <w:rsid w:val="00577104"/>
    <w:rsid w:val="005811EB"/>
    <w:rsid w:val="005825FC"/>
    <w:rsid w:val="00582F51"/>
    <w:rsid w:val="00583032"/>
    <w:rsid w:val="00591898"/>
    <w:rsid w:val="0059264B"/>
    <w:rsid w:val="005A0E7F"/>
    <w:rsid w:val="005B2AE1"/>
    <w:rsid w:val="005B371E"/>
    <w:rsid w:val="005B3D98"/>
    <w:rsid w:val="005C3534"/>
    <w:rsid w:val="005C42D7"/>
    <w:rsid w:val="005C7D76"/>
    <w:rsid w:val="005D0EAD"/>
    <w:rsid w:val="005D4FE1"/>
    <w:rsid w:val="005D6E41"/>
    <w:rsid w:val="005D6E84"/>
    <w:rsid w:val="005E0377"/>
    <w:rsid w:val="005F0B85"/>
    <w:rsid w:val="005F0D2A"/>
    <w:rsid w:val="005F2466"/>
    <w:rsid w:val="005F2C10"/>
    <w:rsid w:val="005F3A9B"/>
    <w:rsid w:val="006000E3"/>
    <w:rsid w:val="00600EFF"/>
    <w:rsid w:val="00603A62"/>
    <w:rsid w:val="00605E26"/>
    <w:rsid w:val="00610637"/>
    <w:rsid w:val="00610CF6"/>
    <w:rsid w:val="0061302F"/>
    <w:rsid w:val="0061357A"/>
    <w:rsid w:val="006154DB"/>
    <w:rsid w:val="0061554B"/>
    <w:rsid w:val="006266BB"/>
    <w:rsid w:val="00630BC4"/>
    <w:rsid w:val="00632977"/>
    <w:rsid w:val="006331C4"/>
    <w:rsid w:val="006343C4"/>
    <w:rsid w:val="00642DF7"/>
    <w:rsid w:val="006438F1"/>
    <w:rsid w:val="00645C77"/>
    <w:rsid w:val="00651464"/>
    <w:rsid w:val="00654700"/>
    <w:rsid w:val="00656AF8"/>
    <w:rsid w:val="00657478"/>
    <w:rsid w:val="0066456A"/>
    <w:rsid w:val="006739E2"/>
    <w:rsid w:val="006744B4"/>
    <w:rsid w:val="00674815"/>
    <w:rsid w:val="0068332E"/>
    <w:rsid w:val="00692EA6"/>
    <w:rsid w:val="006959E1"/>
    <w:rsid w:val="00696CCD"/>
    <w:rsid w:val="00697546"/>
    <w:rsid w:val="006A4325"/>
    <w:rsid w:val="006A6B98"/>
    <w:rsid w:val="006B2BAB"/>
    <w:rsid w:val="006B5CB0"/>
    <w:rsid w:val="006C0AA1"/>
    <w:rsid w:val="006C336A"/>
    <w:rsid w:val="006E07EC"/>
    <w:rsid w:val="006E14B9"/>
    <w:rsid w:val="006E6A8E"/>
    <w:rsid w:val="006E6D87"/>
    <w:rsid w:val="006F064F"/>
    <w:rsid w:val="006F24AC"/>
    <w:rsid w:val="006F62CE"/>
    <w:rsid w:val="006F692F"/>
    <w:rsid w:val="006F7534"/>
    <w:rsid w:val="00701338"/>
    <w:rsid w:val="00703EA7"/>
    <w:rsid w:val="00707437"/>
    <w:rsid w:val="00712A48"/>
    <w:rsid w:val="00714D56"/>
    <w:rsid w:val="0071505B"/>
    <w:rsid w:val="007162B7"/>
    <w:rsid w:val="0071651E"/>
    <w:rsid w:val="00721537"/>
    <w:rsid w:val="00723A0F"/>
    <w:rsid w:val="00723BFE"/>
    <w:rsid w:val="0072412A"/>
    <w:rsid w:val="007269BB"/>
    <w:rsid w:val="007307B1"/>
    <w:rsid w:val="00730A13"/>
    <w:rsid w:val="00731663"/>
    <w:rsid w:val="0073198B"/>
    <w:rsid w:val="00733187"/>
    <w:rsid w:val="00733BE4"/>
    <w:rsid w:val="00743C93"/>
    <w:rsid w:val="00747E8A"/>
    <w:rsid w:val="007505DD"/>
    <w:rsid w:val="00750642"/>
    <w:rsid w:val="007528F7"/>
    <w:rsid w:val="00754BBE"/>
    <w:rsid w:val="00757ECF"/>
    <w:rsid w:val="007613EA"/>
    <w:rsid w:val="0076275B"/>
    <w:rsid w:val="007650EC"/>
    <w:rsid w:val="007669A9"/>
    <w:rsid w:val="0076726D"/>
    <w:rsid w:val="007675C5"/>
    <w:rsid w:val="00767BFA"/>
    <w:rsid w:val="00767F2B"/>
    <w:rsid w:val="0077033D"/>
    <w:rsid w:val="00770890"/>
    <w:rsid w:val="00770956"/>
    <w:rsid w:val="007747C8"/>
    <w:rsid w:val="007848AC"/>
    <w:rsid w:val="00785927"/>
    <w:rsid w:val="00794F0E"/>
    <w:rsid w:val="00795889"/>
    <w:rsid w:val="007A00DD"/>
    <w:rsid w:val="007A1343"/>
    <w:rsid w:val="007B1024"/>
    <w:rsid w:val="007B2110"/>
    <w:rsid w:val="007B37A3"/>
    <w:rsid w:val="007B391D"/>
    <w:rsid w:val="007B58A6"/>
    <w:rsid w:val="007C3772"/>
    <w:rsid w:val="007C3883"/>
    <w:rsid w:val="007C42A8"/>
    <w:rsid w:val="007C4F94"/>
    <w:rsid w:val="007C6D4C"/>
    <w:rsid w:val="007C7F76"/>
    <w:rsid w:val="007D2899"/>
    <w:rsid w:val="007D291E"/>
    <w:rsid w:val="007D366B"/>
    <w:rsid w:val="007D58C1"/>
    <w:rsid w:val="007E1155"/>
    <w:rsid w:val="007E316F"/>
    <w:rsid w:val="007E47E3"/>
    <w:rsid w:val="007E7609"/>
    <w:rsid w:val="007E7E7B"/>
    <w:rsid w:val="007F23D5"/>
    <w:rsid w:val="007F29AB"/>
    <w:rsid w:val="007F2D1A"/>
    <w:rsid w:val="007F311C"/>
    <w:rsid w:val="007F4B1E"/>
    <w:rsid w:val="00801961"/>
    <w:rsid w:val="0080263B"/>
    <w:rsid w:val="008107C0"/>
    <w:rsid w:val="00814BA3"/>
    <w:rsid w:val="00815954"/>
    <w:rsid w:val="008169CE"/>
    <w:rsid w:val="00820B84"/>
    <w:rsid w:val="0082142D"/>
    <w:rsid w:val="00823EB9"/>
    <w:rsid w:val="00825BB6"/>
    <w:rsid w:val="008264BF"/>
    <w:rsid w:val="00840902"/>
    <w:rsid w:val="00842BEF"/>
    <w:rsid w:val="00845786"/>
    <w:rsid w:val="00845E78"/>
    <w:rsid w:val="008476DA"/>
    <w:rsid w:val="00847E7F"/>
    <w:rsid w:val="00850D32"/>
    <w:rsid w:val="00852848"/>
    <w:rsid w:val="008556D8"/>
    <w:rsid w:val="00856065"/>
    <w:rsid w:val="00860EB6"/>
    <w:rsid w:val="00861192"/>
    <w:rsid w:val="008611C4"/>
    <w:rsid w:val="00861A31"/>
    <w:rsid w:val="0086599A"/>
    <w:rsid w:val="00875019"/>
    <w:rsid w:val="008769B7"/>
    <w:rsid w:val="00877BA4"/>
    <w:rsid w:val="008812EF"/>
    <w:rsid w:val="00882CBF"/>
    <w:rsid w:val="00885BFA"/>
    <w:rsid w:val="008872E0"/>
    <w:rsid w:val="00887D69"/>
    <w:rsid w:val="00890A3C"/>
    <w:rsid w:val="00890C76"/>
    <w:rsid w:val="0089251F"/>
    <w:rsid w:val="00897F42"/>
    <w:rsid w:val="008A308C"/>
    <w:rsid w:val="008A348C"/>
    <w:rsid w:val="008A3EF1"/>
    <w:rsid w:val="008B6E09"/>
    <w:rsid w:val="008C54AE"/>
    <w:rsid w:val="008D25F6"/>
    <w:rsid w:val="008D2ECA"/>
    <w:rsid w:val="008D4F45"/>
    <w:rsid w:val="008D55D8"/>
    <w:rsid w:val="008D57F4"/>
    <w:rsid w:val="008D58B8"/>
    <w:rsid w:val="008D696A"/>
    <w:rsid w:val="008E5DCF"/>
    <w:rsid w:val="008F43CC"/>
    <w:rsid w:val="00901F5E"/>
    <w:rsid w:val="00903F52"/>
    <w:rsid w:val="009063F3"/>
    <w:rsid w:val="00906557"/>
    <w:rsid w:val="00906EB3"/>
    <w:rsid w:val="0091078B"/>
    <w:rsid w:val="009221FD"/>
    <w:rsid w:val="009305B6"/>
    <w:rsid w:val="00931EF6"/>
    <w:rsid w:val="00932E7E"/>
    <w:rsid w:val="00933EED"/>
    <w:rsid w:val="00933FA8"/>
    <w:rsid w:val="00935ABC"/>
    <w:rsid w:val="00936A18"/>
    <w:rsid w:val="0093703C"/>
    <w:rsid w:val="00942235"/>
    <w:rsid w:val="009453A0"/>
    <w:rsid w:val="009529A5"/>
    <w:rsid w:val="009540F1"/>
    <w:rsid w:val="0096146E"/>
    <w:rsid w:val="00961955"/>
    <w:rsid w:val="0096383D"/>
    <w:rsid w:val="00965B77"/>
    <w:rsid w:val="00966806"/>
    <w:rsid w:val="00967130"/>
    <w:rsid w:val="0097098D"/>
    <w:rsid w:val="00980B38"/>
    <w:rsid w:val="00981DD1"/>
    <w:rsid w:val="009830C3"/>
    <w:rsid w:val="00984D89"/>
    <w:rsid w:val="00986059"/>
    <w:rsid w:val="009866CA"/>
    <w:rsid w:val="009934E0"/>
    <w:rsid w:val="00993A63"/>
    <w:rsid w:val="00995CD6"/>
    <w:rsid w:val="00995EA0"/>
    <w:rsid w:val="009A224D"/>
    <w:rsid w:val="009A3BF5"/>
    <w:rsid w:val="009A4726"/>
    <w:rsid w:val="009A4FF9"/>
    <w:rsid w:val="009A5105"/>
    <w:rsid w:val="009A6CD4"/>
    <w:rsid w:val="009B0089"/>
    <w:rsid w:val="009B0610"/>
    <w:rsid w:val="009B31F9"/>
    <w:rsid w:val="009B41A4"/>
    <w:rsid w:val="009C0D8E"/>
    <w:rsid w:val="009C2FCE"/>
    <w:rsid w:val="009C4D89"/>
    <w:rsid w:val="009C78C9"/>
    <w:rsid w:val="009C7953"/>
    <w:rsid w:val="009D1AF9"/>
    <w:rsid w:val="009D5DAA"/>
    <w:rsid w:val="009E5CA8"/>
    <w:rsid w:val="009F7B38"/>
    <w:rsid w:val="00A00515"/>
    <w:rsid w:val="00A03F3C"/>
    <w:rsid w:val="00A04450"/>
    <w:rsid w:val="00A045F0"/>
    <w:rsid w:val="00A13A97"/>
    <w:rsid w:val="00A1667D"/>
    <w:rsid w:val="00A2359B"/>
    <w:rsid w:val="00A249E4"/>
    <w:rsid w:val="00A2525B"/>
    <w:rsid w:val="00A26FDC"/>
    <w:rsid w:val="00A37143"/>
    <w:rsid w:val="00A37D69"/>
    <w:rsid w:val="00A40386"/>
    <w:rsid w:val="00A41FD7"/>
    <w:rsid w:val="00A42CDE"/>
    <w:rsid w:val="00A45EE3"/>
    <w:rsid w:val="00A47A11"/>
    <w:rsid w:val="00A513B0"/>
    <w:rsid w:val="00A5760E"/>
    <w:rsid w:val="00A6102F"/>
    <w:rsid w:val="00A614FC"/>
    <w:rsid w:val="00A61677"/>
    <w:rsid w:val="00A7022A"/>
    <w:rsid w:val="00A710D3"/>
    <w:rsid w:val="00A7128C"/>
    <w:rsid w:val="00A7324E"/>
    <w:rsid w:val="00A73B1D"/>
    <w:rsid w:val="00A73E5B"/>
    <w:rsid w:val="00A77016"/>
    <w:rsid w:val="00A7773C"/>
    <w:rsid w:val="00A80BFE"/>
    <w:rsid w:val="00A8259D"/>
    <w:rsid w:val="00A84541"/>
    <w:rsid w:val="00A84EFA"/>
    <w:rsid w:val="00A91C4B"/>
    <w:rsid w:val="00A91FD2"/>
    <w:rsid w:val="00A92172"/>
    <w:rsid w:val="00A9427B"/>
    <w:rsid w:val="00A94B66"/>
    <w:rsid w:val="00AA1949"/>
    <w:rsid w:val="00AB6632"/>
    <w:rsid w:val="00AC2C8B"/>
    <w:rsid w:val="00AD3F62"/>
    <w:rsid w:val="00AD6079"/>
    <w:rsid w:val="00AE0D20"/>
    <w:rsid w:val="00AE2E80"/>
    <w:rsid w:val="00AF0B4E"/>
    <w:rsid w:val="00AF1BB5"/>
    <w:rsid w:val="00AF50B0"/>
    <w:rsid w:val="00AF67A1"/>
    <w:rsid w:val="00B02464"/>
    <w:rsid w:val="00B02BC6"/>
    <w:rsid w:val="00B04029"/>
    <w:rsid w:val="00B06CAC"/>
    <w:rsid w:val="00B074EE"/>
    <w:rsid w:val="00B0755E"/>
    <w:rsid w:val="00B13F04"/>
    <w:rsid w:val="00B22212"/>
    <w:rsid w:val="00B2294A"/>
    <w:rsid w:val="00B26DC4"/>
    <w:rsid w:val="00B31E40"/>
    <w:rsid w:val="00B32E41"/>
    <w:rsid w:val="00B33435"/>
    <w:rsid w:val="00B3623B"/>
    <w:rsid w:val="00B400C8"/>
    <w:rsid w:val="00B400E2"/>
    <w:rsid w:val="00B43051"/>
    <w:rsid w:val="00B438AD"/>
    <w:rsid w:val="00B46FA0"/>
    <w:rsid w:val="00B47F44"/>
    <w:rsid w:val="00B52550"/>
    <w:rsid w:val="00B52F16"/>
    <w:rsid w:val="00B53581"/>
    <w:rsid w:val="00B55824"/>
    <w:rsid w:val="00B60E35"/>
    <w:rsid w:val="00B626AF"/>
    <w:rsid w:val="00B63592"/>
    <w:rsid w:val="00B63B26"/>
    <w:rsid w:val="00B6658C"/>
    <w:rsid w:val="00B66793"/>
    <w:rsid w:val="00B67E09"/>
    <w:rsid w:val="00B70457"/>
    <w:rsid w:val="00B7632F"/>
    <w:rsid w:val="00B77E4C"/>
    <w:rsid w:val="00B83823"/>
    <w:rsid w:val="00B84657"/>
    <w:rsid w:val="00B90DFF"/>
    <w:rsid w:val="00B91C1C"/>
    <w:rsid w:val="00B94186"/>
    <w:rsid w:val="00B95AA0"/>
    <w:rsid w:val="00B97B2F"/>
    <w:rsid w:val="00BA17CC"/>
    <w:rsid w:val="00BA2162"/>
    <w:rsid w:val="00BA2FDA"/>
    <w:rsid w:val="00BA49AE"/>
    <w:rsid w:val="00BA652B"/>
    <w:rsid w:val="00BA76B2"/>
    <w:rsid w:val="00BB1874"/>
    <w:rsid w:val="00BB5C6D"/>
    <w:rsid w:val="00BB765C"/>
    <w:rsid w:val="00BC09EC"/>
    <w:rsid w:val="00BC3B9F"/>
    <w:rsid w:val="00BC40E7"/>
    <w:rsid w:val="00BC6122"/>
    <w:rsid w:val="00BC70F1"/>
    <w:rsid w:val="00BC7B26"/>
    <w:rsid w:val="00BD4CDA"/>
    <w:rsid w:val="00BD6072"/>
    <w:rsid w:val="00BD718E"/>
    <w:rsid w:val="00BE2297"/>
    <w:rsid w:val="00BF0E36"/>
    <w:rsid w:val="00BF11C6"/>
    <w:rsid w:val="00BF4D60"/>
    <w:rsid w:val="00C03C38"/>
    <w:rsid w:val="00C04781"/>
    <w:rsid w:val="00C063CA"/>
    <w:rsid w:val="00C10543"/>
    <w:rsid w:val="00C14E1D"/>
    <w:rsid w:val="00C15857"/>
    <w:rsid w:val="00C20926"/>
    <w:rsid w:val="00C25CDF"/>
    <w:rsid w:val="00C30838"/>
    <w:rsid w:val="00C31E80"/>
    <w:rsid w:val="00C3394C"/>
    <w:rsid w:val="00C409EE"/>
    <w:rsid w:val="00C44B2B"/>
    <w:rsid w:val="00C46567"/>
    <w:rsid w:val="00C479C1"/>
    <w:rsid w:val="00C50245"/>
    <w:rsid w:val="00C53834"/>
    <w:rsid w:val="00C54298"/>
    <w:rsid w:val="00C6106D"/>
    <w:rsid w:val="00C62046"/>
    <w:rsid w:val="00C67173"/>
    <w:rsid w:val="00C70F08"/>
    <w:rsid w:val="00C7184E"/>
    <w:rsid w:val="00C73AD7"/>
    <w:rsid w:val="00C7410D"/>
    <w:rsid w:val="00C75D66"/>
    <w:rsid w:val="00C86516"/>
    <w:rsid w:val="00C867AC"/>
    <w:rsid w:val="00C91135"/>
    <w:rsid w:val="00C960C2"/>
    <w:rsid w:val="00CA0FC7"/>
    <w:rsid w:val="00CA2B8D"/>
    <w:rsid w:val="00CA7162"/>
    <w:rsid w:val="00CA7C67"/>
    <w:rsid w:val="00CA7DD5"/>
    <w:rsid w:val="00CB2BCC"/>
    <w:rsid w:val="00CB3B02"/>
    <w:rsid w:val="00CB5266"/>
    <w:rsid w:val="00CB70EF"/>
    <w:rsid w:val="00CC5822"/>
    <w:rsid w:val="00CC7C7B"/>
    <w:rsid w:val="00CD36E2"/>
    <w:rsid w:val="00CD4769"/>
    <w:rsid w:val="00CE1174"/>
    <w:rsid w:val="00CE572E"/>
    <w:rsid w:val="00CE7746"/>
    <w:rsid w:val="00CF0216"/>
    <w:rsid w:val="00CF24C0"/>
    <w:rsid w:val="00CF430C"/>
    <w:rsid w:val="00CF59AA"/>
    <w:rsid w:val="00CF5FA8"/>
    <w:rsid w:val="00D028FB"/>
    <w:rsid w:val="00D03D99"/>
    <w:rsid w:val="00D06092"/>
    <w:rsid w:val="00D06865"/>
    <w:rsid w:val="00D07E38"/>
    <w:rsid w:val="00D10CB1"/>
    <w:rsid w:val="00D12642"/>
    <w:rsid w:val="00D13B14"/>
    <w:rsid w:val="00D148F6"/>
    <w:rsid w:val="00D157C9"/>
    <w:rsid w:val="00D163DA"/>
    <w:rsid w:val="00D2375D"/>
    <w:rsid w:val="00D32205"/>
    <w:rsid w:val="00D32216"/>
    <w:rsid w:val="00D336F9"/>
    <w:rsid w:val="00D340A4"/>
    <w:rsid w:val="00D34972"/>
    <w:rsid w:val="00D3553A"/>
    <w:rsid w:val="00D40C84"/>
    <w:rsid w:val="00D44346"/>
    <w:rsid w:val="00D44416"/>
    <w:rsid w:val="00D53DB9"/>
    <w:rsid w:val="00D561FB"/>
    <w:rsid w:val="00D60096"/>
    <w:rsid w:val="00D619D0"/>
    <w:rsid w:val="00D743B8"/>
    <w:rsid w:val="00D767C0"/>
    <w:rsid w:val="00D76F6B"/>
    <w:rsid w:val="00D820AA"/>
    <w:rsid w:val="00D86C5B"/>
    <w:rsid w:val="00D8701C"/>
    <w:rsid w:val="00D87D0B"/>
    <w:rsid w:val="00D9493E"/>
    <w:rsid w:val="00D94FF4"/>
    <w:rsid w:val="00D95062"/>
    <w:rsid w:val="00D96FC7"/>
    <w:rsid w:val="00DA0114"/>
    <w:rsid w:val="00DA22B6"/>
    <w:rsid w:val="00DB42EC"/>
    <w:rsid w:val="00DB443B"/>
    <w:rsid w:val="00DB7B2D"/>
    <w:rsid w:val="00DC0B0B"/>
    <w:rsid w:val="00DC1995"/>
    <w:rsid w:val="00DC1F83"/>
    <w:rsid w:val="00DC4E13"/>
    <w:rsid w:val="00DC4E5C"/>
    <w:rsid w:val="00DD42C7"/>
    <w:rsid w:val="00DD4D99"/>
    <w:rsid w:val="00DD76B8"/>
    <w:rsid w:val="00DE0FF4"/>
    <w:rsid w:val="00DE10C1"/>
    <w:rsid w:val="00DE1329"/>
    <w:rsid w:val="00DE7ABA"/>
    <w:rsid w:val="00DE7AE5"/>
    <w:rsid w:val="00DF44F7"/>
    <w:rsid w:val="00E048FA"/>
    <w:rsid w:val="00E05A44"/>
    <w:rsid w:val="00E06BD0"/>
    <w:rsid w:val="00E0712D"/>
    <w:rsid w:val="00E07F4F"/>
    <w:rsid w:val="00E11513"/>
    <w:rsid w:val="00E16A6D"/>
    <w:rsid w:val="00E1740C"/>
    <w:rsid w:val="00E208AF"/>
    <w:rsid w:val="00E20F6B"/>
    <w:rsid w:val="00E25A5F"/>
    <w:rsid w:val="00E266FE"/>
    <w:rsid w:val="00E31F57"/>
    <w:rsid w:val="00E34C59"/>
    <w:rsid w:val="00E40357"/>
    <w:rsid w:val="00E42BD0"/>
    <w:rsid w:val="00E45A56"/>
    <w:rsid w:val="00E468B9"/>
    <w:rsid w:val="00E46BF2"/>
    <w:rsid w:val="00E46C93"/>
    <w:rsid w:val="00E50DF1"/>
    <w:rsid w:val="00E521D6"/>
    <w:rsid w:val="00E543A5"/>
    <w:rsid w:val="00E5524E"/>
    <w:rsid w:val="00E55A94"/>
    <w:rsid w:val="00E609F3"/>
    <w:rsid w:val="00E60A20"/>
    <w:rsid w:val="00E61293"/>
    <w:rsid w:val="00E61396"/>
    <w:rsid w:val="00E64599"/>
    <w:rsid w:val="00E66DE7"/>
    <w:rsid w:val="00E7426B"/>
    <w:rsid w:val="00E80ECB"/>
    <w:rsid w:val="00E860C6"/>
    <w:rsid w:val="00E86C64"/>
    <w:rsid w:val="00E86DF4"/>
    <w:rsid w:val="00E97B85"/>
    <w:rsid w:val="00EA068E"/>
    <w:rsid w:val="00EA212F"/>
    <w:rsid w:val="00EA516C"/>
    <w:rsid w:val="00EC0686"/>
    <w:rsid w:val="00EC5E56"/>
    <w:rsid w:val="00EC5F8D"/>
    <w:rsid w:val="00ED2642"/>
    <w:rsid w:val="00ED2EAB"/>
    <w:rsid w:val="00ED3FA1"/>
    <w:rsid w:val="00ED4694"/>
    <w:rsid w:val="00EE4591"/>
    <w:rsid w:val="00EE4AA6"/>
    <w:rsid w:val="00EE6899"/>
    <w:rsid w:val="00EF3D52"/>
    <w:rsid w:val="00EF4513"/>
    <w:rsid w:val="00EF4F47"/>
    <w:rsid w:val="00EF7063"/>
    <w:rsid w:val="00EF7D97"/>
    <w:rsid w:val="00F03A41"/>
    <w:rsid w:val="00F0672F"/>
    <w:rsid w:val="00F071C4"/>
    <w:rsid w:val="00F076CF"/>
    <w:rsid w:val="00F1101F"/>
    <w:rsid w:val="00F1291E"/>
    <w:rsid w:val="00F21342"/>
    <w:rsid w:val="00F226F0"/>
    <w:rsid w:val="00F23CF2"/>
    <w:rsid w:val="00F25EBB"/>
    <w:rsid w:val="00F30EDC"/>
    <w:rsid w:val="00F31585"/>
    <w:rsid w:val="00F32BF4"/>
    <w:rsid w:val="00F37669"/>
    <w:rsid w:val="00F4118F"/>
    <w:rsid w:val="00F453D6"/>
    <w:rsid w:val="00F50149"/>
    <w:rsid w:val="00F55741"/>
    <w:rsid w:val="00F616C2"/>
    <w:rsid w:val="00F631B9"/>
    <w:rsid w:val="00F6371E"/>
    <w:rsid w:val="00F651B3"/>
    <w:rsid w:val="00F655D9"/>
    <w:rsid w:val="00F77FBB"/>
    <w:rsid w:val="00F80E14"/>
    <w:rsid w:val="00F8480C"/>
    <w:rsid w:val="00F857DB"/>
    <w:rsid w:val="00F865CB"/>
    <w:rsid w:val="00F87248"/>
    <w:rsid w:val="00F872DB"/>
    <w:rsid w:val="00F9042D"/>
    <w:rsid w:val="00F90888"/>
    <w:rsid w:val="00F91C2F"/>
    <w:rsid w:val="00F93160"/>
    <w:rsid w:val="00FA3FBC"/>
    <w:rsid w:val="00FA5FE8"/>
    <w:rsid w:val="00FA6745"/>
    <w:rsid w:val="00FB16DF"/>
    <w:rsid w:val="00FB3ADD"/>
    <w:rsid w:val="00FB3AF4"/>
    <w:rsid w:val="00FB5E1F"/>
    <w:rsid w:val="00FB72D9"/>
    <w:rsid w:val="00FC1DF7"/>
    <w:rsid w:val="00FC2227"/>
    <w:rsid w:val="00FD2496"/>
    <w:rsid w:val="00FD2AE8"/>
    <w:rsid w:val="00FD3C78"/>
    <w:rsid w:val="00FD6DCB"/>
    <w:rsid w:val="00FE1421"/>
    <w:rsid w:val="00FE2D3A"/>
    <w:rsid w:val="00FE5FA6"/>
    <w:rsid w:val="00FE6FA4"/>
    <w:rsid w:val="00FF10DE"/>
    <w:rsid w:val="00FF22C4"/>
    <w:rsid w:val="00FF3888"/>
    <w:rsid w:val="00FF7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5EF5AA3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annotation subject" w:uiPriority="0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F74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aliases w:val="Nadpis ZD"/>
    <w:link w:val="Nadpis1Char"/>
    <w:qFormat/>
    <w:rsid w:val="00FF74AA"/>
    <w:pPr>
      <w:keepNext/>
      <w:numPr>
        <w:numId w:val="6"/>
      </w:numPr>
      <w:spacing w:before="360" w:after="180"/>
      <w:ind w:left="360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FF74A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semiHidden/>
    <w:unhideWhenUsed/>
    <w:qFormat/>
    <w:rsid w:val="00FF74AA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qFormat/>
    <w:rsid w:val="00FF74AA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8">
    <w:name w:val="heading 8"/>
    <w:basedOn w:val="Normln"/>
    <w:next w:val="Normln"/>
    <w:link w:val="Nadpis8Char"/>
    <w:qFormat/>
    <w:rsid w:val="00FF74AA"/>
    <w:pPr>
      <w:spacing w:before="240" w:after="60"/>
      <w:outlineLvl w:val="7"/>
    </w:pPr>
    <w:rPr>
      <w:i/>
      <w:iCs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Nadpis ZD Char"/>
    <w:link w:val="Nadpis1"/>
    <w:rsid w:val="00FF74AA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rsid w:val="00FF74AA"/>
    <w:rPr>
      <w:rFonts w:ascii="Arial" w:eastAsia="Times New Roman" w:hAnsi="Arial" w:cs="Arial"/>
      <w:b/>
      <w:bCs/>
      <w:i/>
      <w:iCs/>
      <w:sz w:val="28"/>
      <w:szCs w:val="28"/>
      <w:lang w:eastAsia="cs-CZ"/>
    </w:rPr>
  </w:style>
  <w:style w:type="character" w:customStyle="1" w:styleId="Nadpis3Char">
    <w:name w:val="Nadpis 3 Char"/>
    <w:link w:val="Nadpis3"/>
    <w:semiHidden/>
    <w:rsid w:val="00FF74AA"/>
    <w:rPr>
      <w:rFonts w:ascii="Cambria" w:eastAsia="Times New Roman" w:hAnsi="Cambria" w:cs="Times New Roman"/>
      <w:b/>
      <w:bCs/>
      <w:sz w:val="26"/>
      <w:szCs w:val="26"/>
      <w:lang w:eastAsia="cs-CZ"/>
    </w:rPr>
  </w:style>
  <w:style w:type="character" w:customStyle="1" w:styleId="Nadpis4Char">
    <w:name w:val="Nadpis 4 Char"/>
    <w:link w:val="Nadpis4"/>
    <w:rsid w:val="00FF74AA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character" w:customStyle="1" w:styleId="Nadpis8Char">
    <w:name w:val="Nadpis 8 Char"/>
    <w:link w:val="Nadpis8"/>
    <w:rsid w:val="00FF74AA"/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Zhlav">
    <w:name w:val="header"/>
    <w:basedOn w:val="Normln"/>
    <w:link w:val="ZhlavChar"/>
    <w:rsid w:val="00FF74AA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FF74A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rsid w:val="00FF74AA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rsid w:val="00FF74A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FF74AA"/>
    <w:pPr>
      <w:jc w:val="center"/>
    </w:pPr>
    <w:rPr>
      <w:rFonts w:ascii="Arial" w:hAnsi="Arial" w:cs="Arial"/>
      <w:b/>
      <w:sz w:val="20"/>
      <w:szCs w:val="28"/>
      <w:lang w:eastAsia="en-US"/>
    </w:rPr>
  </w:style>
  <w:style w:type="character" w:customStyle="1" w:styleId="Zkladntext2Char">
    <w:name w:val="Základní text 2 Char"/>
    <w:link w:val="Zkladntext2"/>
    <w:rsid w:val="00FF74AA"/>
    <w:rPr>
      <w:rFonts w:ascii="Arial" w:eastAsia="Times New Roman" w:hAnsi="Arial" w:cs="Arial"/>
      <w:b/>
      <w:sz w:val="20"/>
      <w:szCs w:val="28"/>
    </w:rPr>
  </w:style>
  <w:style w:type="paragraph" w:styleId="Nzev">
    <w:name w:val="Title"/>
    <w:basedOn w:val="Normln"/>
    <w:link w:val="NzevChar"/>
    <w:qFormat/>
    <w:rsid w:val="00FF74AA"/>
    <w:pPr>
      <w:jc w:val="center"/>
    </w:pPr>
    <w:rPr>
      <w:rFonts w:ascii="Arial" w:hAnsi="Arial" w:cs="Arial"/>
      <w:b/>
      <w:sz w:val="32"/>
      <w:szCs w:val="28"/>
      <w:lang w:eastAsia="en-US"/>
    </w:rPr>
  </w:style>
  <w:style w:type="character" w:customStyle="1" w:styleId="NzevChar">
    <w:name w:val="Název Char"/>
    <w:link w:val="Nzev"/>
    <w:rsid w:val="00FF74AA"/>
    <w:rPr>
      <w:rFonts w:ascii="Arial" w:eastAsia="Times New Roman" w:hAnsi="Arial" w:cs="Arial"/>
      <w:b/>
      <w:sz w:val="32"/>
      <w:szCs w:val="28"/>
    </w:rPr>
  </w:style>
  <w:style w:type="character" w:styleId="slostrnky">
    <w:name w:val="page number"/>
    <w:rsid w:val="00FF74AA"/>
  </w:style>
  <w:style w:type="paragraph" w:styleId="Zkladntext3">
    <w:name w:val="Body Text 3"/>
    <w:basedOn w:val="Normln"/>
    <w:link w:val="Zkladntext3Char"/>
    <w:rsid w:val="00FF74AA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link w:val="Zkladntext3"/>
    <w:rsid w:val="00FF74AA"/>
    <w:rPr>
      <w:rFonts w:ascii="Times New Roman" w:eastAsia="Times New Roman" w:hAnsi="Times New Roman" w:cs="Times New Roman"/>
      <w:sz w:val="16"/>
      <w:szCs w:val="16"/>
      <w:lang w:eastAsia="cs-CZ"/>
    </w:rPr>
  </w:style>
  <w:style w:type="paragraph" w:customStyle="1" w:styleId="a">
    <w:basedOn w:val="Normln"/>
    <w:next w:val="Rozloendokumentu"/>
    <w:rsid w:val="00FF74AA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Obsah1">
    <w:name w:val="toc 1"/>
    <w:basedOn w:val="Normln"/>
    <w:next w:val="Normln"/>
    <w:autoRedefine/>
    <w:uiPriority w:val="39"/>
    <w:rsid w:val="00FF74AA"/>
    <w:pPr>
      <w:tabs>
        <w:tab w:val="left" w:pos="480"/>
        <w:tab w:val="right" w:leader="dot" w:pos="9060"/>
      </w:tabs>
      <w:spacing w:before="120"/>
    </w:pPr>
    <w:rPr>
      <w:rFonts w:ascii="Cambria" w:hAnsi="Cambria"/>
      <w:b/>
      <w:bCs/>
      <w:caps/>
    </w:rPr>
  </w:style>
  <w:style w:type="character" w:styleId="Hypertextovodkaz">
    <w:name w:val="Hyperlink"/>
    <w:rsid w:val="00FF74AA"/>
    <w:rPr>
      <w:color w:val="0000FF"/>
      <w:u w:val="single"/>
    </w:rPr>
  </w:style>
  <w:style w:type="paragraph" w:styleId="Obsah2">
    <w:name w:val="toc 2"/>
    <w:basedOn w:val="Normln"/>
    <w:next w:val="Normln"/>
    <w:autoRedefine/>
    <w:uiPriority w:val="39"/>
    <w:rsid w:val="00FF74AA"/>
    <w:pPr>
      <w:tabs>
        <w:tab w:val="right" w:leader="dot" w:pos="9060"/>
      </w:tabs>
    </w:pPr>
    <w:rPr>
      <w:rFonts w:ascii="Arial" w:hAnsi="Arial" w:cs="Arial"/>
      <w:bCs/>
      <w:noProof/>
      <w:sz w:val="22"/>
      <w:szCs w:val="22"/>
    </w:rPr>
  </w:style>
  <w:style w:type="character" w:styleId="Sledovanodkaz">
    <w:name w:val="FollowedHyperlink"/>
    <w:rsid w:val="00FF74AA"/>
    <w:rPr>
      <w:color w:val="800080"/>
      <w:u w:val="single"/>
    </w:rPr>
  </w:style>
  <w:style w:type="paragraph" w:styleId="Obsah3">
    <w:name w:val="toc 3"/>
    <w:basedOn w:val="Normln"/>
    <w:next w:val="Normln"/>
    <w:autoRedefine/>
    <w:semiHidden/>
    <w:rsid w:val="00FF74AA"/>
    <w:pPr>
      <w:ind w:left="240"/>
    </w:pPr>
    <w:rPr>
      <w:rFonts w:ascii="Calibri" w:hAnsi="Calibri" w:cs="Calibri"/>
      <w:sz w:val="20"/>
      <w:szCs w:val="20"/>
    </w:rPr>
  </w:style>
  <w:style w:type="paragraph" w:styleId="Zkladntextodsazen">
    <w:name w:val="Body Text Indent"/>
    <w:basedOn w:val="Normln"/>
    <w:link w:val="ZkladntextodsazenChar"/>
    <w:rsid w:val="00FF74AA"/>
    <w:pPr>
      <w:spacing w:after="120"/>
      <w:ind w:left="283"/>
    </w:pPr>
  </w:style>
  <w:style w:type="character" w:customStyle="1" w:styleId="ZkladntextodsazenChar">
    <w:name w:val="Základní text odsazený Char"/>
    <w:link w:val="Zkladntextodsazen"/>
    <w:rsid w:val="00FF74A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rsid w:val="00FF74AA"/>
    <w:pPr>
      <w:spacing w:after="120"/>
    </w:pPr>
  </w:style>
  <w:style w:type="character" w:customStyle="1" w:styleId="ZkladntextChar">
    <w:name w:val="Základní text Char"/>
    <w:link w:val="Zkladntext"/>
    <w:rsid w:val="00FF74A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WW8Num3z0">
    <w:name w:val="WW8Num3z0"/>
    <w:rsid w:val="00FF74AA"/>
    <w:rPr>
      <w:rFonts w:ascii="Arial" w:hAnsi="Arial" w:cs="Arial"/>
    </w:rPr>
  </w:style>
  <w:style w:type="paragraph" w:customStyle="1" w:styleId="BodyText31">
    <w:name w:val="Body Text 31"/>
    <w:basedOn w:val="Normln"/>
    <w:rsid w:val="00FF74AA"/>
    <w:pPr>
      <w:suppressAutoHyphens/>
      <w:spacing w:after="120"/>
    </w:pPr>
    <w:rPr>
      <w:sz w:val="16"/>
      <w:szCs w:val="16"/>
      <w:lang w:eastAsia="ar-SA"/>
    </w:rPr>
  </w:style>
  <w:style w:type="paragraph" w:customStyle="1" w:styleId="Styl1">
    <w:name w:val="Styl1"/>
    <w:basedOn w:val="Nadpis1"/>
    <w:qFormat/>
    <w:rsid w:val="00C50245"/>
    <w:pPr>
      <w:numPr>
        <w:numId w:val="5"/>
      </w:numPr>
      <w:shd w:val="clear" w:color="auto" w:fill="DBE5F1"/>
      <w:tabs>
        <w:tab w:val="clear" w:pos="0"/>
      </w:tabs>
      <w:spacing w:before="240" w:after="240"/>
      <w:ind w:left="357" w:hanging="357"/>
    </w:pPr>
    <w:rPr>
      <w:sz w:val="28"/>
    </w:rPr>
  </w:style>
  <w:style w:type="paragraph" w:customStyle="1" w:styleId="Styl2">
    <w:name w:val="Styl2"/>
    <w:basedOn w:val="Nadpis1"/>
    <w:next w:val="Nadpis1"/>
    <w:qFormat/>
    <w:rsid w:val="00FF74AA"/>
  </w:style>
  <w:style w:type="paragraph" w:customStyle="1" w:styleId="Styl3">
    <w:name w:val="Styl3"/>
    <w:basedOn w:val="Nadpis1"/>
    <w:next w:val="Nadpis1"/>
    <w:qFormat/>
    <w:rsid w:val="00481DCE"/>
    <w:pPr>
      <w:numPr>
        <w:numId w:val="0"/>
      </w:numPr>
      <w:shd w:val="clear" w:color="auto" w:fill="99CCFF"/>
      <w:tabs>
        <w:tab w:val="num" w:pos="0"/>
      </w:tabs>
    </w:pPr>
    <w:rPr>
      <w:bCs w:val="0"/>
      <w:sz w:val="28"/>
    </w:rPr>
  </w:style>
  <w:style w:type="paragraph" w:styleId="Obsah4">
    <w:name w:val="toc 4"/>
    <w:basedOn w:val="Normln"/>
    <w:next w:val="Normln"/>
    <w:autoRedefine/>
    <w:rsid w:val="00FF74AA"/>
    <w:pPr>
      <w:ind w:left="480"/>
    </w:pPr>
    <w:rPr>
      <w:rFonts w:ascii="Calibri" w:hAnsi="Calibri" w:cs="Calibri"/>
      <w:sz w:val="20"/>
      <w:szCs w:val="20"/>
    </w:rPr>
  </w:style>
  <w:style w:type="paragraph" w:styleId="Obsah5">
    <w:name w:val="toc 5"/>
    <w:basedOn w:val="Normln"/>
    <w:next w:val="Normln"/>
    <w:autoRedefine/>
    <w:rsid w:val="00FF74AA"/>
    <w:pPr>
      <w:ind w:left="720"/>
    </w:pPr>
    <w:rPr>
      <w:rFonts w:ascii="Calibri" w:hAnsi="Calibri" w:cs="Calibri"/>
      <w:sz w:val="20"/>
      <w:szCs w:val="20"/>
    </w:rPr>
  </w:style>
  <w:style w:type="paragraph" w:styleId="Obsah6">
    <w:name w:val="toc 6"/>
    <w:basedOn w:val="Normln"/>
    <w:next w:val="Normln"/>
    <w:autoRedefine/>
    <w:rsid w:val="00FF74AA"/>
    <w:pPr>
      <w:ind w:left="960"/>
    </w:pPr>
    <w:rPr>
      <w:rFonts w:ascii="Calibri" w:hAnsi="Calibri" w:cs="Calibri"/>
      <w:sz w:val="20"/>
      <w:szCs w:val="20"/>
    </w:rPr>
  </w:style>
  <w:style w:type="paragraph" w:styleId="Obsah7">
    <w:name w:val="toc 7"/>
    <w:basedOn w:val="Normln"/>
    <w:next w:val="Normln"/>
    <w:autoRedefine/>
    <w:rsid w:val="00FF74AA"/>
    <w:pPr>
      <w:ind w:left="1200"/>
    </w:pPr>
    <w:rPr>
      <w:rFonts w:ascii="Calibri" w:hAnsi="Calibri" w:cs="Calibri"/>
      <w:sz w:val="20"/>
      <w:szCs w:val="20"/>
    </w:rPr>
  </w:style>
  <w:style w:type="paragraph" w:styleId="Obsah8">
    <w:name w:val="toc 8"/>
    <w:basedOn w:val="Normln"/>
    <w:next w:val="Normln"/>
    <w:autoRedefine/>
    <w:rsid w:val="00FF74AA"/>
    <w:pPr>
      <w:ind w:left="1440"/>
    </w:pPr>
    <w:rPr>
      <w:rFonts w:ascii="Calibri" w:hAnsi="Calibri" w:cs="Calibri"/>
      <w:sz w:val="20"/>
      <w:szCs w:val="20"/>
    </w:rPr>
  </w:style>
  <w:style w:type="paragraph" w:styleId="Obsah9">
    <w:name w:val="toc 9"/>
    <w:basedOn w:val="Normln"/>
    <w:next w:val="Normln"/>
    <w:autoRedefine/>
    <w:rsid w:val="00FF74AA"/>
    <w:pPr>
      <w:ind w:left="1680"/>
    </w:pPr>
    <w:rPr>
      <w:rFonts w:ascii="Calibri" w:hAnsi="Calibri" w:cs="Calibri"/>
      <w:sz w:val="20"/>
      <w:szCs w:val="20"/>
    </w:rPr>
  </w:style>
  <w:style w:type="character" w:styleId="Odkaznakoment">
    <w:name w:val="annotation reference"/>
    <w:uiPriority w:val="99"/>
    <w:rsid w:val="00FF74A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FF74AA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rsid w:val="00FF74A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rsid w:val="00FF74AA"/>
    <w:rPr>
      <w:b/>
      <w:bCs/>
    </w:rPr>
  </w:style>
  <w:style w:type="character" w:customStyle="1" w:styleId="PedmtkomenteChar">
    <w:name w:val="Předmět komentáře Char"/>
    <w:link w:val="Pedmtkomente"/>
    <w:rsid w:val="00FF74A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rsid w:val="00FF74A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FF74AA"/>
    <w:rPr>
      <w:rFonts w:ascii="Tahoma" w:eastAsia="Times New Roman" w:hAnsi="Tahoma" w:cs="Tahoma"/>
      <w:sz w:val="16"/>
      <w:szCs w:val="16"/>
      <w:lang w:eastAsia="cs-CZ"/>
    </w:rPr>
  </w:style>
  <w:style w:type="paragraph" w:styleId="Revize">
    <w:name w:val="Revision"/>
    <w:hidden/>
    <w:uiPriority w:val="99"/>
    <w:semiHidden/>
    <w:rsid w:val="00FF74AA"/>
    <w:rPr>
      <w:rFonts w:ascii="Times New Roman" w:eastAsia="Times New Roman" w:hAnsi="Times New Roman"/>
      <w:sz w:val="24"/>
      <w:szCs w:val="24"/>
    </w:rPr>
  </w:style>
  <w:style w:type="paragraph" w:customStyle="1" w:styleId="VZanadpis4">
    <w:name w:val="VZ_a_nadpis4"/>
    <w:basedOn w:val="Normlnweb"/>
    <w:uiPriority w:val="99"/>
    <w:semiHidden/>
    <w:rsid w:val="00FF74AA"/>
    <w:pPr>
      <w:numPr>
        <w:numId w:val="8"/>
      </w:numPr>
      <w:spacing w:after="120"/>
      <w:jc w:val="both"/>
    </w:pPr>
    <w:rPr>
      <w:rFonts w:ascii="Verdana" w:hAnsi="Verdana" w:cs="Courier New"/>
      <w:color w:val="000000"/>
      <w:sz w:val="22"/>
    </w:rPr>
  </w:style>
  <w:style w:type="paragraph" w:styleId="Normlnweb">
    <w:name w:val="Normal (Web)"/>
    <w:basedOn w:val="Normln"/>
    <w:rsid w:val="00FF74AA"/>
  </w:style>
  <w:style w:type="paragraph" w:styleId="Rozloendokumentu">
    <w:name w:val="Document Map"/>
    <w:basedOn w:val="Normln"/>
    <w:link w:val="RozloendokumentuChar"/>
    <w:uiPriority w:val="99"/>
    <w:semiHidden/>
    <w:unhideWhenUsed/>
    <w:rsid w:val="00FF74AA"/>
    <w:rPr>
      <w:rFonts w:ascii="Tahoma" w:hAnsi="Tahoma" w:cs="Tahoma"/>
      <w:sz w:val="16"/>
      <w:szCs w:val="16"/>
    </w:rPr>
  </w:style>
  <w:style w:type="character" w:customStyle="1" w:styleId="RozloendokumentuChar">
    <w:name w:val="Rozložení dokumentu Char"/>
    <w:link w:val="Rozloendokumentu"/>
    <w:uiPriority w:val="99"/>
    <w:semiHidden/>
    <w:rsid w:val="00FF74AA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Textodstavce">
    <w:name w:val="Text odstavce"/>
    <w:basedOn w:val="Normln"/>
    <w:rsid w:val="000D05C5"/>
    <w:pPr>
      <w:numPr>
        <w:numId w:val="11"/>
      </w:numPr>
      <w:tabs>
        <w:tab w:val="left" w:pos="851"/>
      </w:tabs>
      <w:suppressAutoHyphens/>
      <w:spacing w:before="120" w:after="120"/>
      <w:jc w:val="both"/>
    </w:pPr>
    <w:rPr>
      <w:szCs w:val="20"/>
      <w:lang w:eastAsia="ar-SA"/>
    </w:rPr>
  </w:style>
  <w:style w:type="paragraph" w:customStyle="1" w:styleId="Default">
    <w:name w:val="Default"/>
    <w:rsid w:val="009453A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xtpoznpodarou">
    <w:name w:val="footnote text"/>
    <w:basedOn w:val="Normln"/>
    <w:link w:val="TextpoznpodarouChar"/>
    <w:uiPriority w:val="99"/>
    <w:rsid w:val="00CD4769"/>
    <w:pPr>
      <w:spacing w:before="120" w:after="120"/>
      <w:jc w:val="both"/>
    </w:pPr>
    <w:rPr>
      <w:rFonts w:eastAsia="SimSun"/>
      <w:sz w:val="16"/>
      <w:szCs w:val="20"/>
      <w:lang w:eastAsia="en-US"/>
    </w:rPr>
  </w:style>
  <w:style w:type="character" w:customStyle="1" w:styleId="TextpoznpodarouChar">
    <w:name w:val="Text pozn. pod čarou Char"/>
    <w:link w:val="Textpoznpodarou"/>
    <w:uiPriority w:val="99"/>
    <w:rsid w:val="00CD4769"/>
    <w:rPr>
      <w:rFonts w:ascii="Times New Roman" w:eastAsia="SimSun" w:hAnsi="Times New Roman"/>
      <w:sz w:val="16"/>
      <w:lang w:eastAsia="en-US"/>
    </w:rPr>
  </w:style>
  <w:style w:type="character" w:styleId="Znakapoznpodarou">
    <w:name w:val="footnote reference"/>
    <w:uiPriority w:val="99"/>
    <w:rsid w:val="00CD4769"/>
    <w:rPr>
      <w:vertAlign w:val="superscript"/>
    </w:rPr>
  </w:style>
  <w:style w:type="paragraph" w:customStyle="1" w:styleId="Stednseznam2zvraznn41">
    <w:name w:val="Střední seznam 2 – zvýraznění 41"/>
    <w:basedOn w:val="Normln"/>
    <w:uiPriority w:val="34"/>
    <w:qFormat/>
    <w:rsid w:val="008769B7"/>
    <w:pPr>
      <w:widowControl w:val="0"/>
      <w:adjustRightInd w:val="0"/>
      <w:spacing w:line="360" w:lineRule="atLeast"/>
      <w:ind w:left="708"/>
      <w:jc w:val="both"/>
      <w:textAlignment w:val="baseline"/>
    </w:pPr>
  </w:style>
  <w:style w:type="paragraph" w:styleId="Odstavecseseznamem">
    <w:name w:val="List Paragraph"/>
    <w:basedOn w:val="Normln"/>
    <w:uiPriority w:val="34"/>
    <w:qFormat/>
    <w:rsid w:val="009A224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ListNumber-ContractCzechRadio">
    <w:name w:val="List Number - Contract (Czech Radio)"/>
    <w:basedOn w:val="Normln"/>
    <w:uiPriority w:val="13"/>
    <w:qFormat/>
    <w:rsid w:val="00F453D6"/>
    <w:pPr>
      <w:numPr>
        <w:ilvl w:val="1"/>
        <w:numId w:val="30"/>
      </w:numPr>
      <w:tabs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after="250" w:line="250" w:lineRule="exact"/>
      <w:jc w:val="both"/>
    </w:pPr>
    <w:rPr>
      <w:rFonts w:ascii="Arial" w:eastAsia="Calibri" w:hAnsi="Arial"/>
      <w:sz w:val="20"/>
      <w:szCs w:val="22"/>
      <w:lang w:eastAsia="en-US"/>
    </w:rPr>
  </w:style>
  <w:style w:type="paragraph" w:customStyle="1" w:styleId="ListLetter-ContractCzechRadio">
    <w:name w:val="List Letter - Contract (Czech Radio)"/>
    <w:basedOn w:val="Normln"/>
    <w:uiPriority w:val="15"/>
    <w:qFormat/>
    <w:rsid w:val="00F453D6"/>
    <w:pPr>
      <w:numPr>
        <w:ilvl w:val="2"/>
        <w:numId w:val="30"/>
      </w:numPr>
      <w:tabs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after="250" w:line="250" w:lineRule="exact"/>
      <w:jc w:val="both"/>
    </w:pPr>
    <w:rPr>
      <w:rFonts w:ascii="Arial" w:eastAsia="Calibri" w:hAnsi="Arial"/>
      <w:sz w:val="20"/>
      <w:szCs w:val="22"/>
      <w:lang w:eastAsia="en-US"/>
    </w:rPr>
  </w:style>
  <w:style w:type="paragraph" w:customStyle="1" w:styleId="Heading-Number-ContractCzechRadio">
    <w:name w:val="Heading-Number - Contract (Czech Radio)"/>
    <w:basedOn w:val="Normln"/>
    <w:next w:val="ListNumber-ContractCzechRadio"/>
    <w:uiPriority w:val="11"/>
    <w:qFormat/>
    <w:rsid w:val="00F453D6"/>
    <w:pPr>
      <w:keepNext/>
      <w:keepLines/>
      <w:numPr>
        <w:numId w:val="30"/>
      </w:numPr>
      <w:tabs>
        <w:tab w:val="left" w:pos="0"/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before="250" w:after="250" w:line="250" w:lineRule="exact"/>
      <w:jc w:val="center"/>
      <w:outlineLvl w:val="0"/>
    </w:pPr>
    <w:rPr>
      <w:rFonts w:ascii="Arial" w:hAnsi="Arial"/>
      <w:b/>
      <w:color w:val="000F37"/>
      <w:sz w:val="20"/>
      <w:szCs w:val="26"/>
      <w:lang w:eastAsia="en-US"/>
    </w:rPr>
  </w:style>
  <w:style w:type="numbering" w:customStyle="1" w:styleId="List-Contract">
    <w:name w:val="List - Contract"/>
    <w:uiPriority w:val="99"/>
    <w:rsid w:val="00F453D6"/>
    <w:pPr>
      <w:numPr>
        <w:numId w:val="29"/>
      </w:numPr>
    </w:pPr>
  </w:style>
  <w:style w:type="paragraph" w:styleId="Bezmezer">
    <w:name w:val="No Spacing"/>
    <w:uiPriority w:val="1"/>
    <w:qFormat/>
    <w:rsid w:val="00F453D6"/>
    <w:rPr>
      <w:rFonts w:ascii="Times New Roman" w:hAnsi="Times New Roman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annotation subject" w:uiPriority="0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F74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aliases w:val="Nadpis ZD"/>
    <w:link w:val="Nadpis1Char"/>
    <w:qFormat/>
    <w:rsid w:val="00FF74AA"/>
    <w:pPr>
      <w:keepNext/>
      <w:numPr>
        <w:numId w:val="6"/>
      </w:numPr>
      <w:spacing w:before="360" w:after="180"/>
      <w:ind w:left="360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FF74A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semiHidden/>
    <w:unhideWhenUsed/>
    <w:qFormat/>
    <w:rsid w:val="00FF74AA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qFormat/>
    <w:rsid w:val="00FF74AA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8">
    <w:name w:val="heading 8"/>
    <w:basedOn w:val="Normln"/>
    <w:next w:val="Normln"/>
    <w:link w:val="Nadpis8Char"/>
    <w:qFormat/>
    <w:rsid w:val="00FF74AA"/>
    <w:pPr>
      <w:spacing w:before="240" w:after="60"/>
      <w:outlineLvl w:val="7"/>
    </w:pPr>
    <w:rPr>
      <w:i/>
      <w:iCs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Nadpis ZD Char"/>
    <w:link w:val="Nadpis1"/>
    <w:rsid w:val="00FF74AA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rsid w:val="00FF74AA"/>
    <w:rPr>
      <w:rFonts w:ascii="Arial" w:eastAsia="Times New Roman" w:hAnsi="Arial" w:cs="Arial"/>
      <w:b/>
      <w:bCs/>
      <w:i/>
      <w:iCs/>
      <w:sz w:val="28"/>
      <w:szCs w:val="28"/>
      <w:lang w:eastAsia="cs-CZ"/>
    </w:rPr>
  </w:style>
  <w:style w:type="character" w:customStyle="1" w:styleId="Nadpis3Char">
    <w:name w:val="Nadpis 3 Char"/>
    <w:link w:val="Nadpis3"/>
    <w:semiHidden/>
    <w:rsid w:val="00FF74AA"/>
    <w:rPr>
      <w:rFonts w:ascii="Cambria" w:eastAsia="Times New Roman" w:hAnsi="Cambria" w:cs="Times New Roman"/>
      <w:b/>
      <w:bCs/>
      <w:sz w:val="26"/>
      <w:szCs w:val="26"/>
      <w:lang w:eastAsia="cs-CZ"/>
    </w:rPr>
  </w:style>
  <w:style w:type="character" w:customStyle="1" w:styleId="Nadpis4Char">
    <w:name w:val="Nadpis 4 Char"/>
    <w:link w:val="Nadpis4"/>
    <w:rsid w:val="00FF74AA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character" w:customStyle="1" w:styleId="Nadpis8Char">
    <w:name w:val="Nadpis 8 Char"/>
    <w:link w:val="Nadpis8"/>
    <w:rsid w:val="00FF74AA"/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Zhlav">
    <w:name w:val="header"/>
    <w:basedOn w:val="Normln"/>
    <w:link w:val="ZhlavChar"/>
    <w:rsid w:val="00FF74AA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FF74A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rsid w:val="00FF74AA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rsid w:val="00FF74A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FF74AA"/>
    <w:pPr>
      <w:jc w:val="center"/>
    </w:pPr>
    <w:rPr>
      <w:rFonts w:ascii="Arial" w:hAnsi="Arial" w:cs="Arial"/>
      <w:b/>
      <w:sz w:val="20"/>
      <w:szCs w:val="28"/>
      <w:lang w:eastAsia="en-US"/>
    </w:rPr>
  </w:style>
  <w:style w:type="character" w:customStyle="1" w:styleId="Zkladntext2Char">
    <w:name w:val="Základní text 2 Char"/>
    <w:link w:val="Zkladntext2"/>
    <w:rsid w:val="00FF74AA"/>
    <w:rPr>
      <w:rFonts w:ascii="Arial" w:eastAsia="Times New Roman" w:hAnsi="Arial" w:cs="Arial"/>
      <w:b/>
      <w:sz w:val="20"/>
      <w:szCs w:val="28"/>
    </w:rPr>
  </w:style>
  <w:style w:type="paragraph" w:styleId="Nzev">
    <w:name w:val="Title"/>
    <w:basedOn w:val="Normln"/>
    <w:link w:val="NzevChar"/>
    <w:qFormat/>
    <w:rsid w:val="00FF74AA"/>
    <w:pPr>
      <w:jc w:val="center"/>
    </w:pPr>
    <w:rPr>
      <w:rFonts w:ascii="Arial" w:hAnsi="Arial" w:cs="Arial"/>
      <w:b/>
      <w:sz w:val="32"/>
      <w:szCs w:val="28"/>
      <w:lang w:eastAsia="en-US"/>
    </w:rPr>
  </w:style>
  <w:style w:type="character" w:customStyle="1" w:styleId="NzevChar">
    <w:name w:val="Název Char"/>
    <w:link w:val="Nzev"/>
    <w:rsid w:val="00FF74AA"/>
    <w:rPr>
      <w:rFonts w:ascii="Arial" w:eastAsia="Times New Roman" w:hAnsi="Arial" w:cs="Arial"/>
      <w:b/>
      <w:sz w:val="32"/>
      <w:szCs w:val="28"/>
    </w:rPr>
  </w:style>
  <w:style w:type="character" w:styleId="slostrnky">
    <w:name w:val="page number"/>
    <w:rsid w:val="00FF74AA"/>
  </w:style>
  <w:style w:type="paragraph" w:styleId="Zkladntext3">
    <w:name w:val="Body Text 3"/>
    <w:basedOn w:val="Normln"/>
    <w:link w:val="Zkladntext3Char"/>
    <w:rsid w:val="00FF74AA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link w:val="Zkladntext3"/>
    <w:rsid w:val="00FF74AA"/>
    <w:rPr>
      <w:rFonts w:ascii="Times New Roman" w:eastAsia="Times New Roman" w:hAnsi="Times New Roman" w:cs="Times New Roman"/>
      <w:sz w:val="16"/>
      <w:szCs w:val="16"/>
      <w:lang w:eastAsia="cs-CZ"/>
    </w:rPr>
  </w:style>
  <w:style w:type="paragraph" w:customStyle="1" w:styleId="a">
    <w:basedOn w:val="Normln"/>
    <w:next w:val="Rozloendokumentu"/>
    <w:rsid w:val="00FF74AA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Obsah1">
    <w:name w:val="toc 1"/>
    <w:basedOn w:val="Normln"/>
    <w:next w:val="Normln"/>
    <w:autoRedefine/>
    <w:uiPriority w:val="39"/>
    <w:rsid w:val="00FF74AA"/>
    <w:pPr>
      <w:tabs>
        <w:tab w:val="left" w:pos="480"/>
        <w:tab w:val="right" w:leader="dot" w:pos="9060"/>
      </w:tabs>
      <w:spacing w:before="120"/>
    </w:pPr>
    <w:rPr>
      <w:rFonts w:ascii="Cambria" w:hAnsi="Cambria"/>
      <w:b/>
      <w:bCs/>
      <w:caps/>
    </w:rPr>
  </w:style>
  <w:style w:type="character" w:styleId="Hypertextovodkaz">
    <w:name w:val="Hyperlink"/>
    <w:rsid w:val="00FF74AA"/>
    <w:rPr>
      <w:color w:val="0000FF"/>
      <w:u w:val="single"/>
    </w:rPr>
  </w:style>
  <w:style w:type="paragraph" w:styleId="Obsah2">
    <w:name w:val="toc 2"/>
    <w:basedOn w:val="Normln"/>
    <w:next w:val="Normln"/>
    <w:autoRedefine/>
    <w:uiPriority w:val="39"/>
    <w:rsid w:val="00FF74AA"/>
    <w:pPr>
      <w:tabs>
        <w:tab w:val="right" w:leader="dot" w:pos="9060"/>
      </w:tabs>
    </w:pPr>
    <w:rPr>
      <w:rFonts w:ascii="Arial" w:hAnsi="Arial" w:cs="Arial"/>
      <w:bCs/>
      <w:noProof/>
      <w:sz w:val="22"/>
      <w:szCs w:val="22"/>
    </w:rPr>
  </w:style>
  <w:style w:type="character" w:styleId="Sledovanodkaz">
    <w:name w:val="FollowedHyperlink"/>
    <w:rsid w:val="00FF74AA"/>
    <w:rPr>
      <w:color w:val="800080"/>
      <w:u w:val="single"/>
    </w:rPr>
  </w:style>
  <w:style w:type="paragraph" w:styleId="Obsah3">
    <w:name w:val="toc 3"/>
    <w:basedOn w:val="Normln"/>
    <w:next w:val="Normln"/>
    <w:autoRedefine/>
    <w:semiHidden/>
    <w:rsid w:val="00FF74AA"/>
    <w:pPr>
      <w:ind w:left="240"/>
    </w:pPr>
    <w:rPr>
      <w:rFonts w:ascii="Calibri" w:hAnsi="Calibri" w:cs="Calibri"/>
      <w:sz w:val="20"/>
      <w:szCs w:val="20"/>
    </w:rPr>
  </w:style>
  <w:style w:type="paragraph" w:styleId="Zkladntextodsazen">
    <w:name w:val="Body Text Indent"/>
    <w:basedOn w:val="Normln"/>
    <w:link w:val="ZkladntextodsazenChar"/>
    <w:rsid w:val="00FF74AA"/>
    <w:pPr>
      <w:spacing w:after="120"/>
      <w:ind w:left="283"/>
    </w:pPr>
  </w:style>
  <w:style w:type="character" w:customStyle="1" w:styleId="ZkladntextodsazenChar">
    <w:name w:val="Základní text odsazený Char"/>
    <w:link w:val="Zkladntextodsazen"/>
    <w:rsid w:val="00FF74A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rsid w:val="00FF74AA"/>
    <w:pPr>
      <w:spacing w:after="120"/>
    </w:pPr>
  </w:style>
  <w:style w:type="character" w:customStyle="1" w:styleId="ZkladntextChar">
    <w:name w:val="Základní text Char"/>
    <w:link w:val="Zkladntext"/>
    <w:rsid w:val="00FF74A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WW8Num3z0">
    <w:name w:val="WW8Num3z0"/>
    <w:rsid w:val="00FF74AA"/>
    <w:rPr>
      <w:rFonts w:ascii="Arial" w:hAnsi="Arial" w:cs="Arial"/>
    </w:rPr>
  </w:style>
  <w:style w:type="paragraph" w:customStyle="1" w:styleId="BodyText31">
    <w:name w:val="Body Text 31"/>
    <w:basedOn w:val="Normln"/>
    <w:rsid w:val="00FF74AA"/>
    <w:pPr>
      <w:suppressAutoHyphens/>
      <w:spacing w:after="120"/>
    </w:pPr>
    <w:rPr>
      <w:sz w:val="16"/>
      <w:szCs w:val="16"/>
      <w:lang w:eastAsia="ar-SA"/>
    </w:rPr>
  </w:style>
  <w:style w:type="paragraph" w:customStyle="1" w:styleId="Styl1">
    <w:name w:val="Styl1"/>
    <w:basedOn w:val="Nadpis1"/>
    <w:qFormat/>
    <w:rsid w:val="00C50245"/>
    <w:pPr>
      <w:numPr>
        <w:numId w:val="5"/>
      </w:numPr>
      <w:shd w:val="clear" w:color="auto" w:fill="DBE5F1"/>
      <w:tabs>
        <w:tab w:val="clear" w:pos="0"/>
      </w:tabs>
      <w:spacing w:before="240" w:after="240"/>
      <w:ind w:left="357" w:hanging="357"/>
    </w:pPr>
    <w:rPr>
      <w:sz w:val="28"/>
    </w:rPr>
  </w:style>
  <w:style w:type="paragraph" w:customStyle="1" w:styleId="Styl2">
    <w:name w:val="Styl2"/>
    <w:basedOn w:val="Nadpis1"/>
    <w:next w:val="Nadpis1"/>
    <w:qFormat/>
    <w:rsid w:val="00FF74AA"/>
  </w:style>
  <w:style w:type="paragraph" w:customStyle="1" w:styleId="Styl3">
    <w:name w:val="Styl3"/>
    <w:basedOn w:val="Nadpis1"/>
    <w:next w:val="Nadpis1"/>
    <w:qFormat/>
    <w:rsid w:val="00481DCE"/>
    <w:pPr>
      <w:numPr>
        <w:numId w:val="0"/>
      </w:numPr>
      <w:shd w:val="clear" w:color="auto" w:fill="99CCFF"/>
      <w:tabs>
        <w:tab w:val="num" w:pos="0"/>
      </w:tabs>
    </w:pPr>
    <w:rPr>
      <w:bCs w:val="0"/>
      <w:sz w:val="28"/>
    </w:rPr>
  </w:style>
  <w:style w:type="paragraph" w:styleId="Obsah4">
    <w:name w:val="toc 4"/>
    <w:basedOn w:val="Normln"/>
    <w:next w:val="Normln"/>
    <w:autoRedefine/>
    <w:rsid w:val="00FF74AA"/>
    <w:pPr>
      <w:ind w:left="480"/>
    </w:pPr>
    <w:rPr>
      <w:rFonts w:ascii="Calibri" w:hAnsi="Calibri" w:cs="Calibri"/>
      <w:sz w:val="20"/>
      <w:szCs w:val="20"/>
    </w:rPr>
  </w:style>
  <w:style w:type="paragraph" w:styleId="Obsah5">
    <w:name w:val="toc 5"/>
    <w:basedOn w:val="Normln"/>
    <w:next w:val="Normln"/>
    <w:autoRedefine/>
    <w:rsid w:val="00FF74AA"/>
    <w:pPr>
      <w:ind w:left="720"/>
    </w:pPr>
    <w:rPr>
      <w:rFonts w:ascii="Calibri" w:hAnsi="Calibri" w:cs="Calibri"/>
      <w:sz w:val="20"/>
      <w:szCs w:val="20"/>
    </w:rPr>
  </w:style>
  <w:style w:type="paragraph" w:styleId="Obsah6">
    <w:name w:val="toc 6"/>
    <w:basedOn w:val="Normln"/>
    <w:next w:val="Normln"/>
    <w:autoRedefine/>
    <w:rsid w:val="00FF74AA"/>
    <w:pPr>
      <w:ind w:left="960"/>
    </w:pPr>
    <w:rPr>
      <w:rFonts w:ascii="Calibri" w:hAnsi="Calibri" w:cs="Calibri"/>
      <w:sz w:val="20"/>
      <w:szCs w:val="20"/>
    </w:rPr>
  </w:style>
  <w:style w:type="paragraph" w:styleId="Obsah7">
    <w:name w:val="toc 7"/>
    <w:basedOn w:val="Normln"/>
    <w:next w:val="Normln"/>
    <w:autoRedefine/>
    <w:rsid w:val="00FF74AA"/>
    <w:pPr>
      <w:ind w:left="1200"/>
    </w:pPr>
    <w:rPr>
      <w:rFonts w:ascii="Calibri" w:hAnsi="Calibri" w:cs="Calibri"/>
      <w:sz w:val="20"/>
      <w:szCs w:val="20"/>
    </w:rPr>
  </w:style>
  <w:style w:type="paragraph" w:styleId="Obsah8">
    <w:name w:val="toc 8"/>
    <w:basedOn w:val="Normln"/>
    <w:next w:val="Normln"/>
    <w:autoRedefine/>
    <w:rsid w:val="00FF74AA"/>
    <w:pPr>
      <w:ind w:left="1440"/>
    </w:pPr>
    <w:rPr>
      <w:rFonts w:ascii="Calibri" w:hAnsi="Calibri" w:cs="Calibri"/>
      <w:sz w:val="20"/>
      <w:szCs w:val="20"/>
    </w:rPr>
  </w:style>
  <w:style w:type="paragraph" w:styleId="Obsah9">
    <w:name w:val="toc 9"/>
    <w:basedOn w:val="Normln"/>
    <w:next w:val="Normln"/>
    <w:autoRedefine/>
    <w:rsid w:val="00FF74AA"/>
    <w:pPr>
      <w:ind w:left="1680"/>
    </w:pPr>
    <w:rPr>
      <w:rFonts w:ascii="Calibri" w:hAnsi="Calibri" w:cs="Calibri"/>
      <w:sz w:val="20"/>
      <w:szCs w:val="20"/>
    </w:rPr>
  </w:style>
  <w:style w:type="character" w:styleId="Odkaznakoment">
    <w:name w:val="annotation reference"/>
    <w:uiPriority w:val="99"/>
    <w:rsid w:val="00FF74A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FF74AA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rsid w:val="00FF74A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rsid w:val="00FF74AA"/>
    <w:rPr>
      <w:b/>
      <w:bCs/>
    </w:rPr>
  </w:style>
  <w:style w:type="character" w:customStyle="1" w:styleId="PedmtkomenteChar">
    <w:name w:val="Předmět komentáře Char"/>
    <w:link w:val="Pedmtkomente"/>
    <w:rsid w:val="00FF74A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rsid w:val="00FF74A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FF74AA"/>
    <w:rPr>
      <w:rFonts w:ascii="Tahoma" w:eastAsia="Times New Roman" w:hAnsi="Tahoma" w:cs="Tahoma"/>
      <w:sz w:val="16"/>
      <w:szCs w:val="16"/>
      <w:lang w:eastAsia="cs-CZ"/>
    </w:rPr>
  </w:style>
  <w:style w:type="paragraph" w:styleId="Revize">
    <w:name w:val="Revision"/>
    <w:hidden/>
    <w:uiPriority w:val="99"/>
    <w:semiHidden/>
    <w:rsid w:val="00FF74AA"/>
    <w:rPr>
      <w:rFonts w:ascii="Times New Roman" w:eastAsia="Times New Roman" w:hAnsi="Times New Roman"/>
      <w:sz w:val="24"/>
      <w:szCs w:val="24"/>
    </w:rPr>
  </w:style>
  <w:style w:type="paragraph" w:customStyle="1" w:styleId="VZanadpis4">
    <w:name w:val="VZ_a_nadpis4"/>
    <w:basedOn w:val="Normlnweb"/>
    <w:uiPriority w:val="99"/>
    <w:semiHidden/>
    <w:rsid w:val="00FF74AA"/>
    <w:pPr>
      <w:numPr>
        <w:numId w:val="8"/>
      </w:numPr>
      <w:spacing w:after="120"/>
      <w:jc w:val="both"/>
    </w:pPr>
    <w:rPr>
      <w:rFonts w:ascii="Verdana" w:hAnsi="Verdana" w:cs="Courier New"/>
      <w:color w:val="000000"/>
      <w:sz w:val="22"/>
    </w:rPr>
  </w:style>
  <w:style w:type="paragraph" w:styleId="Normlnweb">
    <w:name w:val="Normal (Web)"/>
    <w:basedOn w:val="Normln"/>
    <w:rsid w:val="00FF74AA"/>
  </w:style>
  <w:style w:type="paragraph" w:styleId="Rozloendokumentu">
    <w:name w:val="Document Map"/>
    <w:basedOn w:val="Normln"/>
    <w:link w:val="RozloendokumentuChar"/>
    <w:uiPriority w:val="99"/>
    <w:semiHidden/>
    <w:unhideWhenUsed/>
    <w:rsid w:val="00FF74AA"/>
    <w:rPr>
      <w:rFonts w:ascii="Tahoma" w:hAnsi="Tahoma" w:cs="Tahoma"/>
      <w:sz w:val="16"/>
      <w:szCs w:val="16"/>
    </w:rPr>
  </w:style>
  <w:style w:type="character" w:customStyle="1" w:styleId="RozloendokumentuChar">
    <w:name w:val="Rozložení dokumentu Char"/>
    <w:link w:val="Rozloendokumentu"/>
    <w:uiPriority w:val="99"/>
    <w:semiHidden/>
    <w:rsid w:val="00FF74AA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Textodstavce">
    <w:name w:val="Text odstavce"/>
    <w:basedOn w:val="Normln"/>
    <w:rsid w:val="000D05C5"/>
    <w:pPr>
      <w:numPr>
        <w:numId w:val="11"/>
      </w:numPr>
      <w:tabs>
        <w:tab w:val="left" w:pos="851"/>
      </w:tabs>
      <w:suppressAutoHyphens/>
      <w:spacing w:before="120" w:after="120"/>
      <w:jc w:val="both"/>
    </w:pPr>
    <w:rPr>
      <w:szCs w:val="20"/>
      <w:lang w:eastAsia="ar-SA"/>
    </w:rPr>
  </w:style>
  <w:style w:type="paragraph" w:customStyle="1" w:styleId="Default">
    <w:name w:val="Default"/>
    <w:rsid w:val="009453A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xtpoznpodarou">
    <w:name w:val="footnote text"/>
    <w:basedOn w:val="Normln"/>
    <w:link w:val="TextpoznpodarouChar"/>
    <w:uiPriority w:val="99"/>
    <w:rsid w:val="00CD4769"/>
    <w:pPr>
      <w:spacing w:before="120" w:after="120"/>
      <w:jc w:val="both"/>
    </w:pPr>
    <w:rPr>
      <w:rFonts w:eastAsia="SimSun"/>
      <w:sz w:val="16"/>
      <w:szCs w:val="20"/>
      <w:lang w:eastAsia="en-US"/>
    </w:rPr>
  </w:style>
  <w:style w:type="character" w:customStyle="1" w:styleId="TextpoznpodarouChar">
    <w:name w:val="Text pozn. pod čarou Char"/>
    <w:link w:val="Textpoznpodarou"/>
    <w:uiPriority w:val="99"/>
    <w:rsid w:val="00CD4769"/>
    <w:rPr>
      <w:rFonts w:ascii="Times New Roman" w:eastAsia="SimSun" w:hAnsi="Times New Roman"/>
      <w:sz w:val="16"/>
      <w:lang w:eastAsia="en-US"/>
    </w:rPr>
  </w:style>
  <w:style w:type="character" w:styleId="Znakapoznpodarou">
    <w:name w:val="footnote reference"/>
    <w:uiPriority w:val="99"/>
    <w:rsid w:val="00CD4769"/>
    <w:rPr>
      <w:vertAlign w:val="superscript"/>
    </w:rPr>
  </w:style>
  <w:style w:type="paragraph" w:customStyle="1" w:styleId="Stednseznam2zvraznn41">
    <w:name w:val="Střední seznam 2 – zvýraznění 41"/>
    <w:basedOn w:val="Normln"/>
    <w:uiPriority w:val="34"/>
    <w:qFormat/>
    <w:rsid w:val="008769B7"/>
    <w:pPr>
      <w:widowControl w:val="0"/>
      <w:adjustRightInd w:val="0"/>
      <w:spacing w:line="360" w:lineRule="atLeast"/>
      <w:ind w:left="708"/>
      <w:jc w:val="both"/>
      <w:textAlignment w:val="baseline"/>
    </w:pPr>
  </w:style>
  <w:style w:type="paragraph" w:styleId="Odstavecseseznamem">
    <w:name w:val="List Paragraph"/>
    <w:basedOn w:val="Normln"/>
    <w:uiPriority w:val="34"/>
    <w:qFormat/>
    <w:rsid w:val="009A224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ListNumber-ContractCzechRadio">
    <w:name w:val="List Number - Contract (Czech Radio)"/>
    <w:basedOn w:val="Normln"/>
    <w:uiPriority w:val="13"/>
    <w:qFormat/>
    <w:rsid w:val="00F453D6"/>
    <w:pPr>
      <w:numPr>
        <w:ilvl w:val="1"/>
        <w:numId w:val="30"/>
      </w:numPr>
      <w:tabs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after="250" w:line="250" w:lineRule="exact"/>
      <w:jc w:val="both"/>
    </w:pPr>
    <w:rPr>
      <w:rFonts w:ascii="Arial" w:eastAsia="Calibri" w:hAnsi="Arial"/>
      <w:sz w:val="20"/>
      <w:szCs w:val="22"/>
      <w:lang w:eastAsia="en-US"/>
    </w:rPr>
  </w:style>
  <w:style w:type="paragraph" w:customStyle="1" w:styleId="ListLetter-ContractCzechRadio">
    <w:name w:val="List Letter - Contract (Czech Radio)"/>
    <w:basedOn w:val="Normln"/>
    <w:uiPriority w:val="15"/>
    <w:qFormat/>
    <w:rsid w:val="00F453D6"/>
    <w:pPr>
      <w:numPr>
        <w:ilvl w:val="2"/>
        <w:numId w:val="30"/>
      </w:numPr>
      <w:tabs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after="250" w:line="250" w:lineRule="exact"/>
      <w:jc w:val="both"/>
    </w:pPr>
    <w:rPr>
      <w:rFonts w:ascii="Arial" w:eastAsia="Calibri" w:hAnsi="Arial"/>
      <w:sz w:val="20"/>
      <w:szCs w:val="22"/>
      <w:lang w:eastAsia="en-US"/>
    </w:rPr>
  </w:style>
  <w:style w:type="paragraph" w:customStyle="1" w:styleId="Heading-Number-ContractCzechRadio">
    <w:name w:val="Heading-Number - Contract (Czech Radio)"/>
    <w:basedOn w:val="Normln"/>
    <w:next w:val="ListNumber-ContractCzechRadio"/>
    <w:uiPriority w:val="11"/>
    <w:qFormat/>
    <w:rsid w:val="00F453D6"/>
    <w:pPr>
      <w:keepNext/>
      <w:keepLines/>
      <w:numPr>
        <w:numId w:val="30"/>
      </w:numPr>
      <w:tabs>
        <w:tab w:val="left" w:pos="0"/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before="250" w:after="250" w:line="250" w:lineRule="exact"/>
      <w:jc w:val="center"/>
      <w:outlineLvl w:val="0"/>
    </w:pPr>
    <w:rPr>
      <w:rFonts w:ascii="Arial" w:hAnsi="Arial"/>
      <w:b/>
      <w:color w:val="000F37"/>
      <w:sz w:val="20"/>
      <w:szCs w:val="26"/>
      <w:lang w:eastAsia="en-US"/>
    </w:rPr>
  </w:style>
  <w:style w:type="numbering" w:customStyle="1" w:styleId="List-Contract">
    <w:name w:val="List - Contract"/>
    <w:uiPriority w:val="99"/>
    <w:rsid w:val="00F453D6"/>
    <w:pPr>
      <w:numPr>
        <w:numId w:val="29"/>
      </w:numPr>
    </w:pPr>
  </w:style>
  <w:style w:type="paragraph" w:styleId="Bezmezer">
    <w:name w:val="No Spacing"/>
    <w:uiPriority w:val="1"/>
    <w:qFormat/>
    <w:rsid w:val="00F453D6"/>
    <w:rPr>
      <w:rFonts w:ascii="Times New Roman" w:hAnsi="Times New Roman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619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0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85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9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72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microsoft.com/office/2011/relationships/commentsExtended" Target="commentsExtended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Relationship Id="rId22" Type="http://schemas.microsoft.com/office/2011/relationships/people" Target="peop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C8F33C1099E4346AC8C6D94F1B95D87" ma:contentTypeVersion="" ma:contentTypeDescription="Vytvoří nový dokument" ma:contentTypeScope="" ma:versionID="c85386b6ab72337c67f3f7aed3f56219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60CED1-4769-4053-8FEB-D099B6E82D9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0A7B0AF-8846-4161-8152-0D1FC78380CF}">
  <ds:schemaRefs>
    <ds:schemaRef ds:uri="http://schemas.openxmlformats.org/package/2006/metadata/core-properties"/>
    <ds:schemaRef ds:uri="http://schemas.microsoft.com/office/infopath/2007/PartnerControls"/>
    <ds:schemaRef ds:uri="http://schemas.microsoft.com/office/2006/documentManagement/types"/>
    <ds:schemaRef ds:uri="http://purl.org/dc/terms/"/>
    <ds:schemaRef ds:uri="http://purl.org/dc/elements/1.1/"/>
    <ds:schemaRef ds:uri="http://purl.org/dc/dcmitype/"/>
    <ds:schemaRef ds:uri="$ListId:dokumentyvz;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F288C86A-58D1-42A2-A1FB-F5EE278CF3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A108D80-4AF4-4A61-AFED-38678CE3A8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</Words>
  <Characters>649</Characters>
  <Application>Microsoft Office Word</Application>
  <DocSecurity>4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Krycí list nabídky - Tiskové a reprografické služby</vt:lpstr>
      <vt:lpstr/>
    </vt:vector>
  </TitlesOfParts>
  <Company>Hewlett-Packard Company</Company>
  <LinksUpToDate>false</LinksUpToDate>
  <CharactersWithSpaces>758</CharactersWithSpaces>
  <SharedDoc>false</SharedDoc>
  <HLinks>
    <vt:vector size="36" baseType="variant">
      <vt:variant>
        <vt:i4>3539004</vt:i4>
      </vt:variant>
      <vt:variant>
        <vt:i4>87</vt:i4>
      </vt:variant>
      <vt:variant>
        <vt:i4>0</vt:i4>
      </vt:variant>
      <vt:variant>
        <vt:i4>5</vt:i4>
      </vt:variant>
      <vt:variant>
        <vt:lpwstr>https://verejnezakazky.rozhlas.cz/</vt:lpwstr>
      </vt:variant>
      <vt:variant>
        <vt:lpwstr/>
      </vt:variant>
      <vt:variant>
        <vt:i4>1245293</vt:i4>
      </vt:variant>
      <vt:variant>
        <vt:i4>84</vt:i4>
      </vt:variant>
      <vt:variant>
        <vt:i4>0</vt:i4>
      </vt:variant>
      <vt:variant>
        <vt:i4>5</vt:i4>
      </vt:variant>
      <vt:variant>
        <vt:lpwstr>mailto:libor.kraus@rozhlas.cz</vt:lpwstr>
      </vt:variant>
      <vt:variant>
        <vt:lpwstr/>
      </vt:variant>
      <vt:variant>
        <vt:i4>7471125</vt:i4>
      </vt:variant>
      <vt:variant>
        <vt:i4>81</vt:i4>
      </vt:variant>
      <vt:variant>
        <vt:i4>0</vt:i4>
      </vt:variant>
      <vt:variant>
        <vt:i4>5</vt:i4>
      </vt:variant>
      <vt:variant>
        <vt:lpwstr>mailto:jitka.adamkova@rozhlas.cz</vt:lpwstr>
      </vt:variant>
      <vt:variant>
        <vt:lpwstr/>
      </vt:variant>
      <vt:variant>
        <vt:i4>7340046</vt:i4>
      </vt:variant>
      <vt:variant>
        <vt:i4>78</vt:i4>
      </vt:variant>
      <vt:variant>
        <vt:i4>0</vt:i4>
      </vt:variant>
      <vt:variant>
        <vt:i4>5</vt:i4>
      </vt:variant>
      <vt:variant>
        <vt:lpwstr>mailto:david.kostelka@rozhlas.cz</vt:lpwstr>
      </vt:variant>
      <vt:variant>
        <vt:lpwstr/>
      </vt:variant>
      <vt:variant>
        <vt:i4>1507431</vt:i4>
      </vt:variant>
      <vt:variant>
        <vt:i4>75</vt:i4>
      </vt:variant>
      <vt:variant>
        <vt:i4>0</vt:i4>
      </vt:variant>
      <vt:variant>
        <vt:i4>5</vt:i4>
      </vt:variant>
      <vt:variant>
        <vt:lpwstr>mailto:sarka.pazderova@rozhlas.cz</vt:lpwstr>
      </vt:variant>
      <vt:variant>
        <vt:lpwstr/>
      </vt:variant>
      <vt:variant>
        <vt:i4>983159</vt:i4>
      </vt:variant>
      <vt:variant>
        <vt:i4>72</vt:i4>
      </vt:variant>
      <vt:variant>
        <vt:i4>0</vt:i4>
      </vt:variant>
      <vt:variant>
        <vt:i4>5</vt:i4>
      </vt:variant>
      <vt:variant>
        <vt:lpwstr>mailto:eva.gottova@rozhlas.cz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 - Tiskové a reprografické služby</dc:title>
  <dc:creator>Pogodová Petra</dc:creator>
  <cp:lastModifiedBy>Gottová Eva</cp:lastModifiedBy>
  <cp:revision>2</cp:revision>
  <cp:lastPrinted>2016-09-22T11:26:00Z</cp:lastPrinted>
  <dcterms:created xsi:type="dcterms:W3CDTF">2019-04-10T07:02:00Z</dcterms:created>
  <dcterms:modified xsi:type="dcterms:W3CDTF">2019-04-10T07:02:00Z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0x010100DC8F33C1099E4346AC8C6D94F1B95D87</vt:lpwstr>
  </property>
</Properties>
</file>